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03354" w14:textId="405544CC" w:rsidR="007166CE" w:rsidRDefault="006777B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23D1C34" wp14:editId="56B60935">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2E2477" w14:textId="77777777" w:rsidR="00493B65" w:rsidRDefault="007166CE" w:rsidP="00493B65">
      <w:pPr>
        <w:pStyle w:val="berschrift1"/>
      </w:pPr>
      <w:r>
        <w:br w:type="page"/>
      </w:r>
      <w:r w:rsidR="00493B65">
        <w:lastRenderedPageBreak/>
        <w:t>Vorwort</w:t>
      </w:r>
    </w:p>
    <w:p w14:paraId="5439A1F3"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4206D460"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1B0E2C56" w14:textId="77777777" w:rsidR="00493B65" w:rsidRDefault="00493B65" w:rsidP="00493B65">
      <w:r>
        <w:t>Euch allen wünsche ich Gottes reichen Segen und dass Ihr für Euch interessante Texte hier findet. Für Anregungen bin ich immer dankbar.</w:t>
      </w:r>
    </w:p>
    <w:p w14:paraId="09C7A155" w14:textId="77777777" w:rsidR="00493B65" w:rsidRDefault="00493B65" w:rsidP="00493B65">
      <w:r>
        <w:t>Gruß &amp; Segen,</w:t>
      </w:r>
    </w:p>
    <w:p w14:paraId="4A84F54C" w14:textId="77777777" w:rsidR="007166CE" w:rsidRDefault="00493B65" w:rsidP="00493B65">
      <w:r>
        <w:t>Andreas</w:t>
      </w:r>
    </w:p>
    <w:p w14:paraId="69C3400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7BF0BD" w14:textId="734E0786" w:rsidR="00BD71A4" w:rsidRDefault="002F216B">
      <w:pPr>
        <w:spacing w:after="0" w:line="240" w:lineRule="auto"/>
      </w:pPr>
      <w:r>
        <w:rPr>
          <w:noProof/>
        </w:rPr>
        <w:drawing>
          <wp:inline distT="0" distB="0" distL="0" distR="0" wp14:anchorId="1383A20F" wp14:editId="4B9300E5">
            <wp:extent cx="4389120" cy="5615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4389120" cy="5615940"/>
                    </a:xfrm>
                    <a:prstGeom prst="rect">
                      <a:avLst/>
                    </a:prstGeom>
                  </pic:spPr>
                </pic:pic>
              </a:graphicData>
            </a:graphic>
          </wp:inline>
        </w:drawing>
      </w:r>
    </w:p>
    <w:p w14:paraId="67CF2BDE" w14:textId="77777777" w:rsidR="00BD71A4" w:rsidRDefault="00BD71A4">
      <w:pPr>
        <w:spacing w:after="0" w:line="240" w:lineRule="auto"/>
        <w:rPr>
          <w:rFonts w:eastAsia="Times New Roman"/>
          <w:b/>
          <w:bCs/>
          <w:color w:val="000000"/>
          <w:kern w:val="36"/>
          <w:sz w:val="36"/>
          <w:szCs w:val="48"/>
          <w:lang w:eastAsia="de-DE"/>
        </w:rPr>
      </w:pPr>
      <w:r>
        <w:br w:type="page"/>
      </w:r>
    </w:p>
    <w:p w14:paraId="57E87335" w14:textId="77777777" w:rsidR="00FB6C07" w:rsidRDefault="00FB6C07" w:rsidP="00FB6C07">
      <w:pPr>
        <w:pStyle w:val="berschrift1"/>
      </w:pPr>
      <w:r w:rsidRPr="00FB6C07">
        <w:t>Ach bleib bei uns, Herr Jesu Christ</w:t>
      </w:r>
    </w:p>
    <w:p w14:paraId="0B989159" w14:textId="77777777" w:rsidR="00FB6C07" w:rsidRDefault="00FB6C07" w:rsidP="00FB6C07">
      <w:pPr>
        <w:pStyle w:val="StandardWeb"/>
        <w:spacing w:before="0" w:beforeAutospacing="0" w:after="150" w:afterAutospacing="0"/>
      </w:pPr>
      <w:r>
        <w:t>Ach bleib bei uns, Herr Jesu Christ,</w:t>
      </w:r>
      <w:r>
        <w:br/>
        <w:t>Weil es nun Abend worden ist;</w:t>
      </w:r>
      <w:r>
        <w:br/>
        <w:t>Dein göttlich Wort, das heile Licht,</w:t>
      </w:r>
      <w:r>
        <w:br/>
      </w:r>
      <w:proofErr w:type="spellStart"/>
      <w:r>
        <w:t>Laß</w:t>
      </w:r>
      <w:proofErr w:type="spellEnd"/>
      <w:r>
        <w:t xml:space="preserve"> ja bei uns auslöschen nicht!</w:t>
      </w:r>
    </w:p>
    <w:p w14:paraId="770CB5AE" w14:textId="77777777" w:rsidR="00FB6C07" w:rsidRDefault="00FB6C07" w:rsidP="00FB6C07">
      <w:pPr>
        <w:pStyle w:val="StandardWeb"/>
        <w:spacing w:before="0" w:beforeAutospacing="0" w:after="150" w:afterAutospacing="0"/>
      </w:pPr>
      <w:r>
        <w:t xml:space="preserve">2. In dieser, </w:t>
      </w:r>
      <w:proofErr w:type="spellStart"/>
      <w:r>
        <w:t>letzt’n</w:t>
      </w:r>
      <w:proofErr w:type="spellEnd"/>
      <w:r>
        <w:t>, betrübten Zeit</w:t>
      </w:r>
      <w:r>
        <w:br/>
        <w:t>Verleih uns, Herr, Beständigkeit,</w:t>
      </w:r>
      <w:r>
        <w:br/>
      </w:r>
      <w:proofErr w:type="spellStart"/>
      <w:r>
        <w:t>Daß</w:t>
      </w:r>
      <w:proofErr w:type="spellEnd"/>
      <w:r>
        <w:t xml:space="preserve"> wir dein Wort und Sakrament</w:t>
      </w:r>
      <w:r>
        <w:br/>
        <w:t xml:space="preserve">Rein </w:t>
      </w:r>
      <w:proofErr w:type="spellStart"/>
      <w:r>
        <w:t>b’halten</w:t>
      </w:r>
      <w:proofErr w:type="spellEnd"/>
      <w:r>
        <w:t xml:space="preserve"> bis an unser End‘!</w:t>
      </w:r>
    </w:p>
    <w:p w14:paraId="3DA2D6D0" w14:textId="77777777" w:rsidR="00FB6C07" w:rsidRDefault="00FB6C07" w:rsidP="00FB6C07">
      <w:pPr>
        <w:pStyle w:val="StandardWeb"/>
        <w:spacing w:before="0" w:beforeAutospacing="0" w:after="150" w:afterAutospacing="0"/>
      </w:pPr>
      <w:r>
        <w:t>3. Herr Jesu, hilf, dein‘ Kirch‘ erhalt,</w:t>
      </w:r>
      <w:r>
        <w:br/>
        <w:t>Wir sind gar sicher, faul und kalt!</w:t>
      </w:r>
      <w:r>
        <w:br/>
        <w:t>Gib Glück und Heil zu deinem Wort,</w:t>
      </w:r>
      <w:r>
        <w:br/>
        <w:t xml:space="preserve">Damit es </w:t>
      </w:r>
      <w:proofErr w:type="spellStart"/>
      <w:r>
        <w:t>schall</w:t>
      </w:r>
      <w:proofErr w:type="spellEnd"/>
      <w:r>
        <w:t>‘ an allem Ort!</w:t>
      </w:r>
    </w:p>
    <w:p w14:paraId="2B17B41E" w14:textId="77777777" w:rsidR="00FB6C07" w:rsidRDefault="00FB6C07" w:rsidP="00FB6C07">
      <w:pPr>
        <w:pStyle w:val="StandardWeb"/>
        <w:spacing w:before="0" w:beforeAutospacing="0" w:after="150" w:afterAutospacing="0"/>
      </w:pPr>
      <w:r>
        <w:t>4. Erhalt uns nur bei deinem Wort</w:t>
      </w:r>
      <w:r>
        <w:br/>
        <w:t>Und wehr des Teufels Trug und Mord!</w:t>
      </w:r>
      <w:r>
        <w:br/>
        <w:t>Gib deiner Kirche Gnad‘ und Huld,</w:t>
      </w:r>
      <w:r>
        <w:br/>
        <w:t>Fried‘, Einigkeit, Mut und Geduld!</w:t>
      </w:r>
    </w:p>
    <w:p w14:paraId="4765B279" w14:textId="77777777" w:rsidR="00FB6C07" w:rsidRDefault="00FB6C07" w:rsidP="00FB6C07">
      <w:pPr>
        <w:pStyle w:val="StandardWeb"/>
        <w:spacing w:before="0" w:beforeAutospacing="0" w:after="150" w:afterAutospacing="0"/>
      </w:pPr>
      <w:r>
        <w:t>5. Ach Gott, es geht gar übel zu,</w:t>
      </w:r>
      <w:r>
        <w:br/>
        <w:t xml:space="preserve">Auf dieser </w:t>
      </w:r>
      <w:proofErr w:type="spellStart"/>
      <w:r>
        <w:t>Erd</w:t>
      </w:r>
      <w:proofErr w:type="spellEnd"/>
      <w:r>
        <w:t>‘ ist keine Ruh‘,</w:t>
      </w:r>
      <w:r>
        <w:br/>
        <w:t>Viel Sekten und viel Schwärmerei</w:t>
      </w:r>
      <w:r>
        <w:br/>
        <w:t>Auf einen Haufen kommt herbei.</w:t>
      </w:r>
    </w:p>
    <w:p w14:paraId="237CA20D" w14:textId="77777777" w:rsidR="00FB6C07" w:rsidRDefault="00FB6C07" w:rsidP="00FB6C07">
      <w:pPr>
        <w:pStyle w:val="StandardWeb"/>
        <w:spacing w:before="0" w:beforeAutospacing="0" w:after="150" w:afterAutospacing="0"/>
      </w:pPr>
      <w:r>
        <w:t>6. Den stolzen Geistern wehre doch,</w:t>
      </w:r>
      <w:r>
        <w:br/>
        <w:t xml:space="preserve">Die sich mit </w:t>
      </w:r>
      <w:proofErr w:type="spellStart"/>
      <w:r>
        <w:t>G’walt</w:t>
      </w:r>
      <w:proofErr w:type="spellEnd"/>
      <w:r>
        <w:t xml:space="preserve"> erheben hoch</w:t>
      </w:r>
      <w:r>
        <w:br/>
        <w:t>Und bringen stets was Neues her,</w:t>
      </w:r>
      <w:r>
        <w:br/>
        <w:t>Zu fälschen deine rechte Lehr‘.</w:t>
      </w:r>
    </w:p>
    <w:p w14:paraId="7F619B3E" w14:textId="77777777" w:rsidR="00FB6C07" w:rsidRDefault="00FB6C07" w:rsidP="00FB6C07">
      <w:pPr>
        <w:pStyle w:val="StandardWeb"/>
        <w:spacing w:before="0" w:beforeAutospacing="0" w:after="150" w:afterAutospacing="0"/>
      </w:pPr>
      <w:r>
        <w:t xml:space="preserve">7. Die </w:t>
      </w:r>
      <w:proofErr w:type="spellStart"/>
      <w:r>
        <w:t>Sach</w:t>
      </w:r>
      <w:proofErr w:type="spellEnd"/>
      <w:r>
        <w:t>‘ und Ehr‘, Herr Jesu Christ,</w:t>
      </w:r>
      <w:r>
        <w:br/>
        <w:t>Nicht unser, sondern dein ja ist;</w:t>
      </w:r>
      <w:r>
        <w:br/>
        <w:t>Darum so steh du denen bei,</w:t>
      </w:r>
      <w:r>
        <w:br/>
        <w:t xml:space="preserve">Die sich auf dich </w:t>
      </w:r>
      <w:proofErr w:type="spellStart"/>
      <w:r>
        <w:t>verlaßen</w:t>
      </w:r>
      <w:proofErr w:type="spellEnd"/>
      <w:r>
        <w:t xml:space="preserve"> frei!</w:t>
      </w:r>
    </w:p>
    <w:p w14:paraId="5E8DA783" w14:textId="77777777" w:rsidR="00FB6C07" w:rsidRDefault="00FB6C07" w:rsidP="00FB6C07">
      <w:pPr>
        <w:pStyle w:val="StandardWeb"/>
        <w:spacing w:before="0" w:beforeAutospacing="0" w:after="150" w:afterAutospacing="0"/>
      </w:pPr>
      <w:r>
        <w:t>8. Dein Wort ist unsers Herzens Trutz</w:t>
      </w:r>
      <w:r>
        <w:br/>
        <w:t>Und deiner Kirche wahrer Schutz;</w:t>
      </w:r>
      <w:r>
        <w:br/>
        <w:t>Dabei erhalt uns, lieber Herr,</w:t>
      </w:r>
      <w:r>
        <w:br/>
      </w:r>
      <w:proofErr w:type="spellStart"/>
      <w:r>
        <w:t>Daß</w:t>
      </w:r>
      <w:proofErr w:type="spellEnd"/>
      <w:r>
        <w:t xml:space="preserve"> wir nichts anders suchen mehr!</w:t>
      </w:r>
    </w:p>
    <w:p w14:paraId="7B602E85" w14:textId="77777777" w:rsidR="00FB6C07" w:rsidRDefault="00FB6C07" w:rsidP="00FB6C07">
      <w:pPr>
        <w:pStyle w:val="StandardWeb"/>
        <w:spacing w:before="0" w:beforeAutospacing="0" w:after="150" w:afterAutospacing="0"/>
      </w:pPr>
      <w:r>
        <w:t xml:space="preserve">9. Gib, </w:t>
      </w:r>
      <w:proofErr w:type="spellStart"/>
      <w:r>
        <w:t>daß</w:t>
      </w:r>
      <w:proofErr w:type="spellEnd"/>
      <w:r>
        <w:t xml:space="preserve"> wir </w:t>
      </w:r>
      <w:proofErr w:type="spellStart"/>
      <w:r>
        <w:t>leb’n</w:t>
      </w:r>
      <w:proofErr w:type="spellEnd"/>
      <w:r>
        <w:t xml:space="preserve"> in deinem Wort</w:t>
      </w:r>
      <w:r>
        <w:br/>
        <w:t>Und darauf ferner fahren fort</w:t>
      </w:r>
      <w:r>
        <w:br/>
        <w:t>Von hinnen aus dem Jammertal</w:t>
      </w:r>
      <w:r>
        <w:br/>
        <w:t>Zu dir in deinen Himmelssaal!</w:t>
      </w:r>
    </w:p>
    <w:p w14:paraId="3D199076" w14:textId="77777777" w:rsidR="00FB6C07" w:rsidRDefault="00FB6C07" w:rsidP="00FB6C07">
      <w:pPr>
        <w:pStyle w:val="berschrift1"/>
      </w:pPr>
      <w:r w:rsidRPr="00FB6C07">
        <w:t>Ach Gott im höchsten Throne</w:t>
      </w:r>
    </w:p>
    <w:p w14:paraId="18C7E0A7" w14:textId="77777777" w:rsidR="00FB6C07" w:rsidRDefault="00FB6C07" w:rsidP="00FB6C07">
      <w:pPr>
        <w:pStyle w:val="StandardWeb"/>
        <w:spacing w:before="0" w:beforeAutospacing="0" w:after="150" w:afterAutospacing="0"/>
      </w:pPr>
      <w:r>
        <w:t>1. Ach Gott im höchsten Throne,</w:t>
      </w:r>
      <w:r>
        <w:br/>
        <w:t>o Vater, Herre Gott,</w:t>
      </w:r>
      <w:r>
        <w:br/>
        <w:t>Herr Christe, Gottes Sohne,</w:t>
      </w:r>
      <w:r>
        <w:br/>
        <w:t>der du uns hilfst aus Not,</w:t>
      </w:r>
      <w:r>
        <w:br/>
        <w:t>o Gott Heiliger Geiste,</w:t>
      </w:r>
      <w:r>
        <w:br/>
        <w:t>du Gnad und Rettung leiste,</w:t>
      </w:r>
      <w:r>
        <w:br/>
        <w:t xml:space="preserve">hör unser </w:t>
      </w:r>
      <w:proofErr w:type="spellStart"/>
      <w:r>
        <w:t>arm’s</w:t>
      </w:r>
      <w:proofErr w:type="spellEnd"/>
      <w:r>
        <w:t xml:space="preserve"> Gebet.</w:t>
      </w:r>
    </w:p>
    <w:p w14:paraId="47021BB8" w14:textId="77777777" w:rsidR="00FB6C07" w:rsidRDefault="00FB6C07" w:rsidP="00FB6C07">
      <w:pPr>
        <w:pStyle w:val="StandardWeb"/>
        <w:spacing w:before="0" w:beforeAutospacing="0" w:after="150" w:afterAutospacing="0"/>
      </w:pPr>
      <w:r>
        <w:t>2. Vergib uns unsre Sünde</w:t>
      </w:r>
      <w:r>
        <w:br/>
        <w:t>und rechne nicht unser Schuld,</w:t>
      </w:r>
      <w:r>
        <w:br/>
      </w:r>
      <w:proofErr w:type="spellStart"/>
      <w:r>
        <w:t>laß</w:t>
      </w:r>
      <w:proofErr w:type="spellEnd"/>
      <w:r>
        <w:t xml:space="preserve"> ja, Herr, nicht dahinten</w:t>
      </w:r>
      <w:r>
        <w:br/>
        <w:t>dein’ große Gnad und Huld,</w:t>
      </w:r>
      <w:r>
        <w:br/>
        <w:t xml:space="preserve">fahr nicht herab mit </w:t>
      </w:r>
      <w:proofErr w:type="spellStart"/>
      <w:r>
        <w:t>Zoren</w:t>
      </w:r>
      <w:proofErr w:type="spellEnd"/>
      <w:r>
        <w:t>,</w:t>
      </w:r>
      <w:r>
        <w:br/>
        <w:t>wir sind sonst bald verloren,</w:t>
      </w:r>
      <w:r>
        <w:br/>
        <w:t>erbarm dich über uns.</w:t>
      </w:r>
    </w:p>
    <w:p w14:paraId="36EE2C66" w14:textId="77777777" w:rsidR="00FB6C07" w:rsidRDefault="00FB6C07" w:rsidP="00FB6C07">
      <w:pPr>
        <w:pStyle w:val="StandardWeb"/>
        <w:spacing w:before="0" w:beforeAutospacing="0" w:after="150" w:afterAutospacing="0"/>
      </w:pPr>
      <w:r>
        <w:t>3. Dein’ Donner groß wir hören,</w:t>
      </w:r>
      <w:r>
        <w:br/>
        <w:t>dein’ Blitz und Wetter hart,</w:t>
      </w:r>
      <w:r>
        <w:br/>
        <w:t>dein’ Wolken schwarz wir sehen,</w:t>
      </w:r>
      <w:r>
        <w:br/>
        <w:t>dein’ Strahl kommt zu der Fahrt,</w:t>
      </w:r>
      <w:r>
        <w:br/>
        <w:t>dein’ Allmacht wir erkennen,</w:t>
      </w:r>
      <w:r>
        <w:br/>
        <w:t>dein Grimm wir auch vernehmen,</w:t>
      </w:r>
      <w:r>
        <w:br/>
        <w:t xml:space="preserve">es reut uns unser </w:t>
      </w:r>
      <w:proofErr w:type="spellStart"/>
      <w:r>
        <w:t>Sünd</w:t>
      </w:r>
      <w:proofErr w:type="spellEnd"/>
      <w:r>
        <w:t>.</w:t>
      </w:r>
    </w:p>
    <w:p w14:paraId="6A2A14A0" w14:textId="77777777" w:rsidR="00FB6C07" w:rsidRDefault="00FB6C07" w:rsidP="00FB6C07">
      <w:pPr>
        <w:pStyle w:val="StandardWeb"/>
        <w:spacing w:before="0" w:beforeAutospacing="0" w:after="150" w:afterAutospacing="0"/>
      </w:pPr>
      <w:r>
        <w:t xml:space="preserve">4. </w:t>
      </w:r>
      <w:proofErr w:type="spellStart"/>
      <w:r>
        <w:t>Laß</w:t>
      </w:r>
      <w:proofErr w:type="spellEnd"/>
      <w:r>
        <w:t xml:space="preserve"> ab von deinem </w:t>
      </w:r>
      <w:proofErr w:type="spellStart"/>
      <w:r>
        <w:t>Zoren</w:t>
      </w:r>
      <w:proofErr w:type="spellEnd"/>
      <w:r>
        <w:t>,</w:t>
      </w:r>
      <w:r>
        <w:br/>
        <w:t>Gott Vater, Sohn und Geist.</w:t>
      </w:r>
      <w:r>
        <w:br/>
        <w:t>Du hast uns auserkoren</w:t>
      </w:r>
      <w:r>
        <w:br/>
        <w:t>zu Kindern allermeist.</w:t>
      </w:r>
      <w:r>
        <w:br/>
      </w:r>
      <w:proofErr w:type="spellStart"/>
      <w:r>
        <w:t>Straf</w:t>
      </w:r>
      <w:proofErr w:type="spellEnd"/>
      <w:r>
        <w:t xml:space="preserve"> uns nicht nach den Werken,</w:t>
      </w:r>
      <w:r>
        <w:br/>
        <w:t>tu unsern Glauben stärken,</w:t>
      </w:r>
      <w:r>
        <w:br/>
        <w:t>hilf uns, o Jesu Christ.</w:t>
      </w:r>
    </w:p>
    <w:p w14:paraId="6B663A94" w14:textId="77777777" w:rsidR="00FB6C07" w:rsidRDefault="00FB6C07" w:rsidP="00FB6C07">
      <w:pPr>
        <w:pStyle w:val="StandardWeb"/>
        <w:spacing w:before="0" w:beforeAutospacing="0" w:after="150" w:afterAutospacing="0"/>
      </w:pPr>
      <w:r>
        <w:t>5. Wir haben’s ja verdienet,</w:t>
      </w:r>
      <w:r>
        <w:br/>
      </w:r>
      <w:proofErr w:type="spellStart"/>
      <w:r>
        <w:t>daß</w:t>
      </w:r>
      <w:proofErr w:type="spellEnd"/>
      <w:r>
        <w:t xml:space="preserve"> du uns strafest recht.</w:t>
      </w:r>
      <w:r>
        <w:br/>
        <w:t>Wir haben dich verhöhnet,</w:t>
      </w:r>
      <w:r>
        <w:br/>
        <w:t xml:space="preserve">dein Wort nicht </w:t>
      </w:r>
      <w:proofErr w:type="spellStart"/>
      <w:r>
        <w:t>g’halten</w:t>
      </w:r>
      <w:proofErr w:type="spellEnd"/>
      <w:r>
        <w:t xml:space="preserve"> schlecht,</w:t>
      </w:r>
      <w:r>
        <w:br/>
        <w:t>dein’ Güter und dein’ Segen</w:t>
      </w:r>
      <w:r>
        <w:br/>
      </w:r>
      <w:proofErr w:type="spellStart"/>
      <w:r>
        <w:t>mißbraucht</w:t>
      </w:r>
      <w:proofErr w:type="spellEnd"/>
      <w:r>
        <w:t xml:space="preserve"> zu allen Wegen,</w:t>
      </w:r>
      <w:r>
        <w:br/>
        <w:t xml:space="preserve">die dir </w:t>
      </w:r>
      <w:proofErr w:type="spellStart"/>
      <w:r>
        <w:t>mißfällig</w:t>
      </w:r>
      <w:proofErr w:type="spellEnd"/>
      <w:r>
        <w:t xml:space="preserve"> sind.</w:t>
      </w:r>
    </w:p>
    <w:p w14:paraId="4BE234A7" w14:textId="77777777" w:rsidR="00FB6C07" w:rsidRDefault="00FB6C07" w:rsidP="00FB6C07">
      <w:pPr>
        <w:pStyle w:val="StandardWeb"/>
        <w:spacing w:before="0" w:beforeAutospacing="0" w:after="150" w:afterAutospacing="0"/>
      </w:pPr>
      <w:r>
        <w:t>6. Wir geben uns von Herzen</w:t>
      </w:r>
      <w:r>
        <w:br/>
        <w:t xml:space="preserve">ja schuldig aller </w:t>
      </w:r>
      <w:proofErr w:type="spellStart"/>
      <w:r>
        <w:t>Sünd</w:t>
      </w:r>
      <w:proofErr w:type="spellEnd"/>
      <w:r>
        <w:t>’.</w:t>
      </w:r>
      <w:r>
        <w:br/>
        <w:t>Es bringt uns große Schmerzen,</w:t>
      </w:r>
      <w:r>
        <w:br/>
      </w:r>
      <w:proofErr w:type="spellStart"/>
      <w:r>
        <w:t>daß</w:t>
      </w:r>
      <w:proofErr w:type="spellEnd"/>
      <w:r>
        <w:t xml:space="preserve"> wir </w:t>
      </w:r>
      <w:proofErr w:type="spellStart"/>
      <w:r>
        <w:t>g’wesen</w:t>
      </w:r>
      <w:proofErr w:type="spellEnd"/>
      <w:r>
        <w:t xml:space="preserve"> so blind,</w:t>
      </w:r>
      <w:r>
        <w:br/>
        <w:t>dich haben je erzürnet,</w:t>
      </w:r>
      <w:r>
        <w:br/>
        <w:t xml:space="preserve">und hin und her </w:t>
      </w:r>
      <w:proofErr w:type="spellStart"/>
      <w:r>
        <w:t>geirret</w:t>
      </w:r>
      <w:proofErr w:type="spellEnd"/>
      <w:r>
        <w:br/>
        <w:t>in großer Sicherheit.</w:t>
      </w:r>
    </w:p>
    <w:p w14:paraId="400AD24B" w14:textId="77777777" w:rsidR="00FB6C07" w:rsidRDefault="00FB6C07" w:rsidP="00FB6C07">
      <w:pPr>
        <w:pStyle w:val="StandardWeb"/>
        <w:spacing w:before="0" w:beforeAutospacing="0" w:after="150" w:afterAutospacing="0"/>
      </w:pPr>
      <w:r>
        <w:t xml:space="preserve">7. So </w:t>
      </w:r>
      <w:proofErr w:type="spellStart"/>
      <w:r>
        <w:t>wend</w:t>
      </w:r>
      <w:proofErr w:type="spellEnd"/>
      <w:r>
        <w:t xml:space="preserve"> nun ab dein </w:t>
      </w:r>
      <w:proofErr w:type="spellStart"/>
      <w:r>
        <w:t>Zoren</w:t>
      </w:r>
      <w:proofErr w:type="spellEnd"/>
      <w:r>
        <w:t>,</w:t>
      </w:r>
      <w:r>
        <w:br/>
      </w:r>
      <w:proofErr w:type="spellStart"/>
      <w:r>
        <w:t>laß</w:t>
      </w:r>
      <w:proofErr w:type="spellEnd"/>
      <w:r>
        <w:t xml:space="preserve"> ab vom Wetter groß,</w:t>
      </w:r>
      <w:r>
        <w:br/>
      </w:r>
      <w:proofErr w:type="spellStart"/>
      <w:r>
        <w:t>B’hüt</w:t>
      </w:r>
      <w:proofErr w:type="spellEnd"/>
      <w:r>
        <w:t xml:space="preserve"> uns das Feld und Koren,</w:t>
      </w:r>
      <w:r>
        <w:br/>
      </w:r>
      <w:proofErr w:type="spellStart"/>
      <w:r>
        <w:t>daß</w:t>
      </w:r>
      <w:proofErr w:type="spellEnd"/>
      <w:r>
        <w:t xml:space="preserve"> wir mit rechter Maß</w:t>
      </w:r>
      <w:r>
        <w:br/>
        <w:t>das täglich Brot erwerben</w:t>
      </w:r>
      <w:r>
        <w:br/>
        <w:t xml:space="preserve">und </w:t>
      </w:r>
      <w:proofErr w:type="spellStart"/>
      <w:r>
        <w:t>seligliches</w:t>
      </w:r>
      <w:proofErr w:type="spellEnd"/>
      <w:r>
        <w:t xml:space="preserve"> sterben,</w:t>
      </w:r>
      <w:r>
        <w:br/>
        <w:t>wenn du das Stündlein schickst.</w:t>
      </w:r>
    </w:p>
    <w:p w14:paraId="7A326919" w14:textId="77777777" w:rsidR="00FB6C07" w:rsidRDefault="00FB6C07" w:rsidP="00FB6C07">
      <w:pPr>
        <w:pStyle w:val="StandardWeb"/>
        <w:spacing w:before="0" w:beforeAutospacing="0" w:after="150" w:afterAutospacing="0"/>
      </w:pPr>
      <w:r>
        <w:t xml:space="preserve">8. </w:t>
      </w:r>
      <w:proofErr w:type="spellStart"/>
      <w:r>
        <w:t>B’hüt</w:t>
      </w:r>
      <w:proofErr w:type="spellEnd"/>
      <w:r>
        <w:t xml:space="preserve"> uns vor schnellem Tode,</w:t>
      </w:r>
      <w:r>
        <w:br/>
        <w:t xml:space="preserve">du Seel und Leib </w:t>
      </w:r>
      <w:proofErr w:type="spellStart"/>
      <w:r>
        <w:t>bewahr</w:t>
      </w:r>
      <w:proofErr w:type="spellEnd"/>
      <w:r>
        <w:t>.</w:t>
      </w:r>
      <w:r>
        <w:br/>
        <w:t>Hilf uns in allen Nöten,</w:t>
      </w:r>
      <w:r>
        <w:br/>
        <w:t>dein Donnern schaffe ab.</w:t>
      </w:r>
      <w:r>
        <w:br/>
      </w:r>
      <w:proofErr w:type="spellStart"/>
      <w:r>
        <w:t>Laß</w:t>
      </w:r>
      <w:proofErr w:type="spellEnd"/>
      <w:r>
        <w:t xml:space="preserve"> ja dem bösen Feinde</w:t>
      </w:r>
      <w:r>
        <w:br/>
        <w:t xml:space="preserve">kein’ </w:t>
      </w:r>
      <w:proofErr w:type="spellStart"/>
      <w:r>
        <w:t>G’walt</w:t>
      </w:r>
      <w:proofErr w:type="spellEnd"/>
      <w:r>
        <w:t>, da er vermeinte,</w:t>
      </w:r>
      <w:r>
        <w:br/>
        <w:t>großen Schaden zu tun.</w:t>
      </w:r>
    </w:p>
    <w:p w14:paraId="7AF6ECD3" w14:textId="77777777" w:rsidR="00FB6C07" w:rsidRDefault="00FB6C07" w:rsidP="00FB6C07">
      <w:pPr>
        <w:pStyle w:val="StandardWeb"/>
        <w:spacing w:before="0" w:beforeAutospacing="0" w:after="150" w:afterAutospacing="0"/>
      </w:pPr>
      <w:r>
        <w:t>9. Ach Gott im Himmelsthrone,</w:t>
      </w:r>
      <w:r>
        <w:br/>
        <w:t>wir uns dir befehlen ganz,</w:t>
      </w:r>
      <w:r>
        <w:br/>
      </w:r>
      <w:proofErr w:type="spellStart"/>
      <w:r>
        <w:t>laß</w:t>
      </w:r>
      <w:proofErr w:type="spellEnd"/>
      <w:r>
        <w:t xml:space="preserve"> uns leuchten die Sonne</w:t>
      </w:r>
      <w:r>
        <w:br/>
        <w:t>und deiner Gnaden Glanz.</w:t>
      </w:r>
      <w:r>
        <w:br/>
        <w:t>Auf deine Gnad’ wir wachen,</w:t>
      </w:r>
      <w:r>
        <w:br/>
        <w:t>du wirst es alles schaffen,</w:t>
      </w:r>
      <w:r>
        <w:br/>
        <w:t>dir sei Lob, Ehr und Dank.</w:t>
      </w:r>
    </w:p>
    <w:p w14:paraId="6DE84785" w14:textId="77777777" w:rsidR="00FB6C07" w:rsidRDefault="00FB6C07" w:rsidP="00FB6C07">
      <w:pPr>
        <w:pStyle w:val="StandardWeb"/>
        <w:spacing w:before="0" w:beforeAutospacing="0" w:after="150" w:afterAutospacing="0"/>
      </w:pPr>
      <w:r>
        <w:t xml:space="preserve">10. Es </w:t>
      </w:r>
      <w:proofErr w:type="spellStart"/>
      <w:r>
        <w:t>werd</w:t>
      </w:r>
      <w:proofErr w:type="spellEnd"/>
      <w:r>
        <w:t xml:space="preserve"> heilig dein Name,</w:t>
      </w:r>
      <w:r>
        <w:br/>
        <w:t xml:space="preserve">dein Reich </w:t>
      </w:r>
      <w:proofErr w:type="spellStart"/>
      <w:r>
        <w:t>zukomm</w:t>
      </w:r>
      <w:proofErr w:type="spellEnd"/>
      <w:r>
        <w:t xml:space="preserve"> uns bald.</w:t>
      </w:r>
      <w:r>
        <w:br/>
        <w:t>Dein Will im Himmelsthrone</w:t>
      </w:r>
      <w:r>
        <w:br/>
      </w:r>
      <w:proofErr w:type="spellStart"/>
      <w:r>
        <w:t>g’scheh</w:t>
      </w:r>
      <w:proofErr w:type="spellEnd"/>
      <w:r>
        <w:t xml:space="preserve"> uns auf Erden all.</w:t>
      </w:r>
      <w:r>
        <w:br/>
        <w:t>Gib Brot, vergib die Sünde,</w:t>
      </w:r>
      <w:r>
        <w:br/>
        <w:t xml:space="preserve">kein </w:t>
      </w:r>
      <w:proofErr w:type="spellStart"/>
      <w:r>
        <w:t>Arg’s</w:t>
      </w:r>
      <w:proofErr w:type="spellEnd"/>
      <w:r>
        <w:t xml:space="preserve"> das Herz entzünde,</w:t>
      </w:r>
      <w:r>
        <w:br/>
        <w:t>lös uns aus aller Not.</w:t>
      </w:r>
    </w:p>
    <w:p w14:paraId="75C00F41" w14:textId="77777777" w:rsidR="00FB6C07" w:rsidRDefault="00FB6C07" w:rsidP="00FB6C07">
      <w:pPr>
        <w:pStyle w:val="berschrift1"/>
      </w:pPr>
      <w:r w:rsidRPr="00FB6C07">
        <w:t>Ach Gott, wie bin ich so unwert</w:t>
      </w:r>
    </w:p>
    <w:p w14:paraId="641632B0" w14:textId="77777777" w:rsidR="00FB6C07" w:rsidRDefault="00FB6C07" w:rsidP="00FB6C07">
      <w:pPr>
        <w:pStyle w:val="StandardWeb"/>
        <w:spacing w:before="0" w:beforeAutospacing="0" w:after="150" w:afterAutospacing="0"/>
      </w:pPr>
      <w:r>
        <w:t>1. Ach Gott, wie bin ich so unwert</w:t>
      </w:r>
      <w:r>
        <w:br/>
        <w:t xml:space="preserve">im Himmel und auch auf der </w:t>
      </w:r>
      <w:proofErr w:type="spellStart"/>
      <w:r>
        <w:t>Erd</w:t>
      </w:r>
      <w:proofErr w:type="spellEnd"/>
      <w:r>
        <w:t>!</w:t>
      </w:r>
      <w:r>
        <w:br/>
        <w:t>Kein’ Menschen ich ansehen darf,</w:t>
      </w:r>
      <w:r>
        <w:br/>
        <w:t>das macht, o Gott, dein Rute scharf.</w:t>
      </w:r>
    </w:p>
    <w:p w14:paraId="42A3705D" w14:textId="77777777" w:rsidR="00FB6C07" w:rsidRDefault="00FB6C07" w:rsidP="00FB6C07">
      <w:pPr>
        <w:pStyle w:val="StandardWeb"/>
        <w:spacing w:before="0" w:beforeAutospacing="0" w:after="150" w:afterAutospacing="0"/>
      </w:pPr>
      <w:r>
        <w:t>2. Wo soll ich dann hin kehren mich?</w:t>
      </w:r>
      <w:r>
        <w:br/>
        <w:t>wer will doch mein erbarmen sich?</w:t>
      </w:r>
      <w:r>
        <w:br/>
        <w:t>Es ist zu groß mein’ Missetat,</w:t>
      </w:r>
      <w:r>
        <w:br/>
        <w:t>bei keinem Menschen ist kein Rat.</w:t>
      </w:r>
    </w:p>
    <w:p w14:paraId="131A853E" w14:textId="77777777" w:rsidR="00FB6C07" w:rsidRDefault="00FB6C07" w:rsidP="00FB6C07">
      <w:pPr>
        <w:pStyle w:val="StandardWeb"/>
        <w:spacing w:before="0" w:beforeAutospacing="0" w:after="150" w:afterAutospacing="0"/>
      </w:pPr>
      <w:r>
        <w:t>3. Und ob ich will die Augen mein</w:t>
      </w:r>
      <w:r>
        <w:br/>
        <w:t>hoch heben in den Himmel ’nein,</w:t>
      </w:r>
      <w:r>
        <w:br/>
        <w:t>hab ich doch gegen dir, o Herr,</w:t>
      </w:r>
      <w:r>
        <w:br/>
        <w:t>o lieber Gott, gesündigt sehr.</w:t>
      </w:r>
    </w:p>
    <w:p w14:paraId="7B764CBF" w14:textId="77777777" w:rsidR="00FB6C07" w:rsidRDefault="00FB6C07" w:rsidP="00FB6C07">
      <w:pPr>
        <w:pStyle w:val="StandardWeb"/>
        <w:spacing w:before="0" w:beforeAutospacing="0" w:after="150" w:afterAutospacing="0"/>
      </w:pPr>
      <w:r>
        <w:t xml:space="preserve">4. An mir ist alles </w:t>
      </w:r>
      <w:proofErr w:type="spellStart"/>
      <w:r>
        <w:t>Sünd</w:t>
      </w:r>
      <w:proofErr w:type="spellEnd"/>
      <w:r>
        <w:t xml:space="preserve"> und Spott,</w:t>
      </w:r>
      <w:r>
        <w:br/>
        <w:t>ich bin und leb stets wider Gott,</w:t>
      </w:r>
      <w:r>
        <w:br/>
        <w:t>ich bin ein Ärgernis gewest;</w:t>
      </w:r>
      <w:r>
        <w:br/>
        <w:t>was tu ich, das mir sei das Best?</w:t>
      </w:r>
    </w:p>
    <w:p w14:paraId="046B488E" w14:textId="77777777" w:rsidR="00FB6C07" w:rsidRDefault="00FB6C07" w:rsidP="00FB6C07">
      <w:pPr>
        <w:pStyle w:val="StandardWeb"/>
        <w:spacing w:before="0" w:beforeAutospacing="0" w:after="150" w:afterAutospacing="0"/>
      </w:pPr>
      <w:r>
        <w:t>5. Soll ich verzweifeln, Jesu Christ,</w:t>
      </w:r>
      <w:r>
        <w:br/>
        <w:t>weil du allein der Heiland bist,</w:t>
      </w:r>
      <w:r>
        <w:br/>
        <w:t>und ist bei dir Barmherzigkeit,</w:t>
      </w:r>
      <w:r>
        <w:br/>
        <w:t>Leben und wahre Seligkeit?</w:t>
      </w:r>
    </w:p>
    <w:p w14:paraId="22CB2B28" w14:textId="77777777" w:rsidR="00FB6C07" w:rsidRDefault="00FB6C07" w:rsidP="00FB6C07">
      <w:pPr>
        <w:pStyle w:val="StandardWeb"/>
        <w:spacing w:before="0" w:beforeAutospacing="0" w:after="150" w:afterAutospacing="0"/>
      </w:pPr>
      <w:r>
        <w:t>6. Sei weit von mir! Das will ich nicht,</w:t>
      </w:r>
      <w:r>
        <w:br/>
        <w:t>zu dir ist all mein Zuversicht,</w:t>
      </w:r>
      <w:r>
        <w:br/>
        <w:t>bei dir mein arme Seel’ jetzt sucht</w:t>
      </w:r>
      <w:r>
        <w:br/>
        <w:t>Trost, Rat, Hilf, Rettung und Zuflucht.</w:t>
      </w:r>
    </w:p>
    <w:p w14:paraId="67436084" w14:textId="77777777" w:rsidR="00FB6C07" w:rsidRDefault="00FB6C07" w:rsidP="00FB6C07">
      <w:pPr>
        <w:pStyle w:val="StandardWeb"/>
        <w:spacing w:before="0" w:beforeAutospacing="0" w:after="150" w:afterAutospacing="0"/>
      </w:pPr>
      <w:r>
        <w:t xml:space="preserve">7. Dein Kreatur, hoff ich </w:t>
      </w:r>
      <w:proofErr w:type="spellStart"/>
      <w:r>
        <w:t>gewiß</w:t>
      </w:r>
      <w:proofErr w:type="spellEnd"/>
      <w:r>
        <w:t>,</w:t>
      </w:r>
      <w:r>
        <w:br/>
      </w:r>
      <w:proofErr w:type="spellStart"/>
      <w:r>
        <w:t>veracht’st</w:t>
      </w:r>
      <w:proofErr w:type="spellEnd"/>
      <w:r>
        <w:t xml:space="preserve"> du nicht und dein Bildnis.</w:t>
      </w:r>
      <w:r>
        <w:br/>
        <w:t>Gar traurig, reuig, doch nicht genug,</w:t>
      </w:r>
      <w:r>
        <w:br/>
        <w:t>komm ich zu dir, o mein Hoffnung.</w:t>
      </w:r>
    </w:p>
    <w:p w14:paraId="1EDA90A1" w14:textId="77777777" w:rsidR="00FB6C07" w:rsidRDefault="00FB6C07" w:rsidP="00FB6C07">
      <w:pPr>
        <w:pStyle w:val="StandardWeb"/>
        <w:spacing w:before="0" w:beforeAutospacing="0" w:after="150" w:afterAutospacing="0"/>
      </w:pPr>
      <w:r>
        <w:t>8. Ach lieber Gott, was ich doch soll</w:t>
      </w:r>
      <w:r>
        <w:br/>
        <w:t>jetzt vorbringen, weiß ich nicht wohl,</w:t>
      </w:r>
      <w:r>
        <w:br/>
        <w:t>weil ich nicht darf mit kühnem Herz</w:t>
      </w:r>
      <w:r>
        <w:br/>
        <w:t>mein’ Augen heben auf vor Schmerz.</w:t>
      </w:r>
    </w:p>
    <w:p w14:paraId="41EB40D0" w14:textId="77777777" w:rsidR="00FB6C07" w:rsidRDefault="00FB6C07" w:rsidP="00FB6C07">
      <w:pPr>
        <w:pStyle w:val="StandardWeb"/>
        <w:spacing w:before="0" w:beforeAutospacing="0" w:after="150" w:afterAutospacing="0"/>
      </w:pPr>
      <w:r>
        <w:t>9. Mein’ Zunge führt klägliche Wort,</w:t>
      </w:r>
      <w:r>
        <w:br/>
        <w:t>mein Trost, mein Hilf, mein höchster Hort,</w:t>
      </w:r>
      <w:r>
        <w:br/>
        <w:t>erbarm dich mein, denn es ist Zeit,</w:t>
      </w:r>
      <w:r>
        <w:br/>
        <w:t xml:space="preserve">nach deiner </w:t>
      </w:r>
      <w:proofErr w:type="spellStart"/>
      <w:r>
        <w:t>groß’n</w:t>
      </w:r>
      <w:proofErr w:type="spellEnd"/>
      <w:r>
        <w:t xml:space="preserve"> Barmherzigkeit!</w:t>
      </w:r>
    </w:p>
    <w:p w14:paraId="79223A9C" w14:textId="77777777" w:rsidR="00FB6C07" w:rsidRDefault="00FB6C07" w:rsidP="00FB6C07">
      <w:pPr>
        <w:pStyle w:val="StandardWeb"/>
        <w:spacing w:before="0" w:beforeAutospacing="0" w:after="150" w:afterAutospacing="0"/>
      </w:pPr>
      <w:r>
        <w:t>10. Sei gnädig, nach der Güte dein,</w:t>
      </w:r>
      <w:r>
        <w:br/>
        <w:t>lösch aus die Übertretung mein,</w:t>
      </w:r>
      <w:r>
        <w:br/>
        <w:t>wasch ab, tilg aus im Herzensgrund</w:t>
      </w:r>
      <w:r>
        <w:br/>
        <w:t>mein Missetat zu aller Stund.</w:t>
      </w:r>
    </w:p>
    <w:p w14:paraId="312F64B7" w14:textId="77777777" w:rsidR="00FB6C07" w:rsidRDefault="00FB6C07" w:rsidP="00FB6C07">
      <w:pPr>
        <w:pStyle w:val="StandardWeb"/>
        <w:spacing w:before="0" w:beforeAutospacing="0" w:after="150" w:afterAutospacing="0"/>
      </w:pPr>
      <w:r>
        <w:t>11. Mach du mich rein, denn ich, o Herr,</w:t>
      </w:r>
      <w:r>
        <w:br/>
        <w:t>erschrick und zag von Herzen sehr,</w:t>
      </w:r>
      <w:r>
        <w:br/>
        <w:t xml:space="preserve">ich </w:t>
      </w:r>
      <w:proofErr w:type="spellStart"/>
      <w:r>
        <w:t>seh</w:t>
      </w:r>
      <w:proofErr w:type="spellEnd"/>
      <w:r>
        <w:t xml:space="preserve"> mein Ungerechtigkeit,</w:t>
      </w:r>
      <w:r>
        <w:br/>
        <w:t xml:space="preserve">mein </w:t>
      </w:r>
      <w:proofErr w:type="spellStart"/>
      <w:r>
        <w:t>Sünd</w:t>
      </w:r>
      <w:proofErr w:type="spellEnd"/>
      <w:r>
        <w:t>’ mir vor den Augen liegt.</w:t>
      </w:r>
    </w:p>
    <w:p w14:paraId="023785A5" w14:textId="77777777" w:rsidR="00FB6C07" w:rsidRDefault="00FB6C07" w:rsidP="00FB6C07">
      <w:pPr>
        <w:pStyle w:val="StandardWeb"/>
        <w:spacing w:before="0" w:beforeAutospacing="0" w:after="150" w:afterAutospacing="0"/>
      </w:pPr>
      <w:r>
        <w:t xml:space="preserve">12. An dir allein, mein Gott, ich </w:t>
      </w:r>
      <w:proofErr w:type="spellStart"/>
      <w:r>
        <w:t>han</w:t>
      </w:r>
      <w:proofErr w:type="spellEnd"/>
      <w:r>
        <w:br/>
        <w:t xml:space="preserve">unzählig viel der </w:t>
      </w:r>
      <w:proofErr w:type="spellStart"/>
      <w:r>
        <w:t>Sünd</w:t>
      </w:r>
      <w:proofErr w:type="spellEnd"/>
      <w:r>
        <w:t>’ getan,</w:t>
      </w:r>
      <w:r>
        <w:br/>
        <w:t>die ich erkenn’, und sind mir leid:</w:t>
      </w:r>
      <w:r>
        <w:br/>
        <w:t>ach Gott, erzeig Barmherzigkeit.</w:t>
      </w:r>
    </w:p>
    <w:p w14:paraId="270EB128" w14:textId="77777777" w:rsidR="00FB6C07" w:rsidRDefault="00FB6C07" w:rsidP="00FB6C07">
      <w:pPr>
        <w:pStyle w:val="StandardWeb"/>
        <w:spacing w:before="0" w:beforeAutospacing="0" w:after="150" w:afterAutospacing="0"/>
      </w:pPr>
      <w:r>
        <w:t>13. Ob du schon richtest mich und ihn,</w:t>
      </w:r>
      <w:r>
        <w:br/>
        <w:t xml:space="preserve">bleibt doch dein Wort recht stets </w:t>
      </w:r>
      <w:proofErr w:type="spellStart"/>
      <w:r>
        <w:t>bestehn</w:t>
      </w:r>
      <w:proofErr w:type="spellEnd"/>
      <w:r>
        <w:t>.</w:t>
      </w:r>
      <w:r>
        <w:br/>
        <w:t>Du bist wahrhaft, gerecht und fromm,</w:t>
      </w:r>
      <w:r>
        <w:br/>
        <w:t xml:space="preserve">mit mir ist’s </w:t>
      </w:r>
      <w:proofErr w:type="spellStart"/>
      <w:r>
        <w:t>Sünd</w:t>
      </w:r>
      <w:proofErr w:type="spellEnd"/>
      <w:r>
        <w:t>’ als um und um.</w:t>
      </w:r>
    </w:p>
    <w:p w14:paraId="79AF176F" w14:textId="77777777" w:rsidR="00FB6C07" w:rsidRDefault="00FB6C07" w:rsidP="00FB6C07">
      <w:pPr>
        <w:pStyle w:val="StandardWeb"/>
        <w:spacing w:before="0" w:beforeAutospacing="0" w:after="150" w:afterAutospacing="0"/>
      </w:pPr>
      <w:r>
        <w:t>14. Sieh, Herr, mein’ Mutter mich empfing</w:t>
      </w:r>
      <w:r>
        <w:br/>
        <w:t>in Sünden, da ich von ihr ging</w:t>
      </w:r>
      <w:r>
        <w:br/>
        <w:t xml:space="preserve">war ich voll </w:t>
      </w:r>
      <w:proofErr w:type="spellStart"/>
      <w:r>
        <w:t>Arg’s</w:t>
      </w:r>
      <w:proofErr w:type="spellEnd"/>
      <w:r>
        <w:t xml:space="preserve"> und Missetat,</w:t>
      </w:r>
      <w:r>
        <w:br/>
        <w:t xml:space="preserve">in Sünden sie mich </w:t>
      </w:r>
      <w:proofErr w:type="spellStart"/>
      <w:r>
        <w:t>herbracht</w:t>
      </w:r>
      <w:proofErr w:type="spellEnd"/>
      <w:r>
        <w:t xml:space="preserve"> hat.</w:t>
      </w:r>
    </w:p>
    <w:p w14:paraId="4D22EE3E" w14:textId="77777777" w:rsidR="00FB6C07" w:rsidRDefault="00FB6C07" w:rsidP="00FB6C07">
      <w:pPr>
        <w:pStyle w:val="StandardWeb"/>
        <w:spacing w:before="0" w:beforeAutospacing="0" w:after="150" w:afterAutospacing="0"/>
      </w:pPr>
      <w:r>
        <w:t>15. Du, Herr, die Wahrheit allzeit liebst,</w:t>
      </w:r>
      <w:r>
        <w:br/>
        <w:t>die Heimlichkeit und Weisheit gibst,</w:t>
      </w:r>
      <w:r>
        <w:br/>
        <w:t>und was verborgen machst du mir</w:t>
      </w:r>
      <w:r>
        <w:br/>
        <w:t>ganz offenbar: ich dank nun dir.</w:t>
      </w:r>
    </w:p>
    <w:p w14:paraId="501A902C" w14:textId="77777777" w:rsidR="00FB6C07" w:rsidRDefault="00FB6C07" w:rsidP="00FB6C07">
      <w:pPr>
        <w:pStyle w:val="StandardWeb"/>
        <w:spacing w:before="0" w:beforeAutospacing="0" w:after="150" w:afterAutospacing="0"/>
      </w:pPr>
      <w:r>
        <w:t xml:space="preserve">16. Für deine </w:t>
      </w:r>
      <w:proofErr w:type="spellStart"/>
      <w:r>
        <w:t>Güt</w:t>
      </w:r>
      <w:proofErr w:type="spellEnd"/>
      <w:r>
        <w:t>’ und groß Wohltat,</w:t>
      </w:r>
      <w:r>
        <w:br/>
        <w:t>die mir dein Gnad erzeiget hat.</w:t>
      </w:r>
      <w:r>
        <w:br/>
        <w:t>bespreng mich, Herr, mit Ysop schon,</w:t>
      </w:r>
      <w:r>
        <w:br/>
        <w:t xml:space="preserve">mit Blut </w:t>
      </w:r>
      <w:proofErr w:type="spellStart"/>
      <w:r>
        <w:t>dein’s</w:t>
      </w:r>
      <w:proofErr w:type="spellEnd"/>
      <w:r>
        <w:t xml:space="preserve"> allerliebsten Sohn,</w:t>
      </w:r>
    </w:p>
    <w:p w14:paraId="2619C50C" w14:textId="77777777" w:rsidR="00FB6C07" w:rsidRDefault="00FB6C07" w:rsidP="00FB6C07">
      <w:pPr>
        <w:pStyle w:val="StandardWeb"/>
        <w:spacing w:before="0" w:beforeAutospacing="0" w:after="150" w:afterAutospacing="0"/>
      </w:pPr>
      <w:r>
        <w:t xml:space="preserve">17. das aus sein’ </w:t>
      </w:r>
      <w:proofErr w:type="spellStart"/>
      <w:r>
        <w:t>heilgen</w:t>
      </w:r>
      <w:proofErr w:type="spellEnd"/>
      <w:r>
        <w:t xml:space="preserve"> Wunden </w:t>
      </w:r>
      <w:proofErr w:type="spellStart"/>
      <w:r>
        <w:t>floß</w:t>
      </w:r>
      <w:proofErr w:type="spellEnd"/>
      <w:r>
        <w:t>,</w:t>
      </w:r>
      <w:r>
        <w:br/>
        <w:t xml:space="preserve">dadurch </w:t>
      </w:r>
      <w:proofErr w:type="spellStart"/>
      <w:r>
        <w:t>werd</w:t>
      </w:r>
      <w:proofErr w:type="spellEnd"/>
      <w:r>
        <w:t xml:space="preserve"> ich der Sünden los.</w:t>
      </w:r>
      <w:r>
        <w:br/>
        <w:t xml:space="preserve">Wasch mich, </w:t>
      </w:r>
      <w:proofErr w:type="spellStart"/>
      <w:r>
        <w:t>daß</w:t>
      </w:r>
      <w:proofErr w:type="spellEnd"/>
      <w:r>
        <w:t xml:space="preserve"> ich bald </w:t>
      </w:r>
      <w:proofErr w:type="spellStart"/>
      <w:r>
        <w:t>werd</w:t>
      </w:r>
      <w:proofErr w:type="spellEnd"/>
      <w:r>
        <w:t xml:space="preserve"> schneeweiß,</w:t>
      </w:r>
      <w:r>
        <w:br/>
        <w:t xml:space="preserve">gib in mein Herz dein’ </w:t>
      </w:r>
      <w:proofErr w:type="spellStart"/>
      <w:r>
        <w:t>heilgen</w:t>
      </w:r>
      <w:proofErr w:type="spellEnd"/>
      <w:r>
        <w:t xml:space="preserve"> Geist,</w:t>
      </w:r>
    </w:p>
    <w:p w14:paraId="45A927C3" w14:textId="77777777" w:rsidR="00FB6C07" w:rsidRDefault="00FB6C07" w:rsidP="00FB6C07">
      <w:pPr>
        <w:pStyle w:val="StandardWeb"/>
        <w:spacing w:before="0" w:beforeAutospacing="0" w:after="150" w:afterAutospacing="0"/>
      </w:pPr>
      <w:r>
        <w:t xml:space="preserve">18. </w:t>
      </w:r>
      <w:proofErr w:type="spellStart"/>
      <w:r>
        <w:t>laß</w:t>
      </w:r>
      <w:proofErr w:type="spellEnd"/>
      <w:r>
        <w:t xml:space="preserve"> Freud und Wonne meine Ohren</w:t>
      </w:r>
      <w:r>
        <w:br/>
        <w:t>Vergebung meiner Sünde hören,</w:t>
      </w:r>
      <w:r>
        <w:br/>
      </w:r>
      <w:proofErr w:type="spellStart"/>
      <w:r>
        <w:t>daß</w:t>
      </w:r>
      <w:proofErr w:type="spellEnd"/>
      <w:r>
        <w:t xml:space="preserve"> frohlocken mein’ matt’ Gebein</w:t>
      </w:r>
      <w:r>
        <w:br/>
        <w:t>und wieder stark und fröhlich sein.</w:t>
      </w:r>
    </w:p>
    <w:p w14:paraId="05674BD8" w14:textId="77777777" w:rsidR="00FB6C07" w:rsidRDefault="00FB6C07" w:rsidP="00FB6C07">
      <w:pPr>
        <w:pStyle w:val="StandardWeb"/>
        <w:spacing w:before="0" w:beforeAutospacing="0" w:after="150" w:afterAutospacing="0"/>
      </w:pPr>
      <w:r>
        <w:t>19. Verbirg dein Antlitz vor der Schuld,</w:t>
      </w:r>
      <w:r>
        <w:br/>
        <w:t>die ich gemacht, gib mir dein Huld;</w:t>
      </w:r>
      <w:r>
        <w:br/>
        <w:t>tilg aus in diesem Jammertal,</w:t>
      </w:r>
      <w:r>
        <w:br/>
        <w:t>ehe ich verzag, mein’ Sünde all.</w:t>
      </w:r>
    </w:p>
    <w:p w14:paraId="66D55570" w14:textId="77777777" w:rsidR="00FB6C07" w:rsidRDefault="00FB6C07" w:rsidP="00FB6C07">
      <w:pPr>
        <w:pStyle w:val="StandardWeb"/>
        <w:spacing w:before="0" w:beforeAutospacing="0" w:after="150" w:afterAutospacing="0"/>
      </w:pPr>
      <w:r>
        <w:t>20. Schaff mir ein rein’ und züchtig Herz,</w:t>
      </w:r>
      <w:r>
        <w:br/>
        <w:t>von Unzucht frei und bösem Scherz,</w:t>
      </w:r>
      <w:r>
        <w:br/>
        <w:t>ein rechten Geist in mir erneu,</w:t>
      </w:r>
      <w:r>
        <w:br/>
        <w:t xml:space="preserve">Glaub’, Lieb’, Trost, Demut, wahre </w:t>
      </w:r>
      <w:proofErr w:type="spellStart"/>
      <w:r>
        <w:t>Reu</w:t>
      </w:r>
      <w:proofErr w:type="spellEnd"/>
      <w:r>
        <w:t>.</w:t>
      </w:r>
    </w:p>
    <w:p w14:paraId="213B9DD4" w14:textId="77777777" w:rsidR="00FB6C07" w:rsidRDefault="00FB6C07" w:rsidP="00FB6C07">
      <w:pPr>
        <w:pStyle w:val="StandardWeb"/>
        <w:spacing w:before="0" w:beforeAutospacing="0" w:after="150" w:afterAutospacing="0"/>
      </w:pPr>
      <w:r>
        <w:t>21. O Herr, von deinem Angesicht</w:t>
      </w:r>
      <w:r>
        <w:br/>
        <w:t>verstoß ja und verwirf mich nicht,</w:t>
      </w:r>
      <w:r>
        <w:br/>
        <w:t xml:space="preserve">dein </w:t>
      </w:r>
      <w:proofErr w:type="spellStart"/>
      <w:r>
        <w:t>heilgen</w:t>
      </w:r>
      <w:proofErr w:type="spellEnd"/>
      <w:r>
        <w:t xml:space="preserve"> Geist von mir nicht nimm</w:t>
      </w:r>
      <w:r>
        <w:br/>
        <w:t xml:space="preserve">und </w:t>
      </w:r>
      <w:proofErr w:type="spellStart"/>
      <w:r>
        <w:t>straf</w:t>
      </w:r>
      <w:proofErr w:type="spellEnd"/>
      <w:r>
        <w:t xml:space="preserve"> mich nicht in deinem Grimm.</w:t>
      </w:r>
    </w:p>
    <w:p w14:paraId="07229653" w14:textId="77777777" w:rsidR="00FB6C07" w:rsidRDefault="00FB6C07" w:rsidP="00FB6C07">
      <w:pPr>
        <w:pStyle w:val="StandardWeb"/>
        <w:spacing w:before="0" w:beforeAutospacing="0" w:after="150" w:afterAutospacing="0"/>
      </w:pPr>
      <w:r>
        <w:t xml:space="preserve">22. Denn niemand ist der mag </w:t>
      </w:r>
      <w:proofErr w:type="spellStart"/>
      <w:r>
        <w:t>bestehn</w:t>
      </w:r>
      <w:proofErr w:type="spellEnd"/>
      <w:r>
        <w:br/>
        <w:t xml:space="preserve">vor </w:t>
      </w:r>
      <w:proofErr w:type="spellStart"/>
      <w:r>
        <w:t>dei’m</w:t>
      </w:r>
      <w:proofErr w:type="spellEnd"/>
      <w:r>
        <w:t xml:space="preserve"> Zorn, er </w:t>
      </w:r>
      <w:proofErr w:type="spellStart"/>
      <w:r>
        <w:t>muß</w:t>
      </w:r>
      <w:proofErr w:type="spellEnd"/>
      <w:r>
        <w:t xml:space="preserve"> gar </w:t>
      </w:r>
      <w:proofErr w:type="spellStart"/>
      <w:r>
        <w:t>vergehn</w:t>
      </w:r>
      <w:proofErr w:type="spellEnd"/>
      <w:r>
        <w:t>.</w:t>
      </w:r>
      <w:r>
        <w:br/>
        <w:t>Gib mir wieder, o mein Heiland,</w:t>
      </w:r>
      <w:r>
        <w:br/>
        <w:t xml:space="preserve">die Freud, das </w:t>
      </w:r>
      <w:proofErr w:type="spellStart"/>
      <w:r>
        <w:t>teur</w:t>
      </w:r>
      <w:proofErr w:type="spellEnd"/>
      <w:r>
        <w:t>’ und werte Pfand</w:t>
      </w:r>
    </w:p>
    <w:p w14:paraId="54EDAC7E" w14:textId="77777777" w:rsidR="00FB6C07" w:rsidRDefault="00FB6C07" w:rsidP="00FB6C07">
      <w:pPr>
        <w:pStyle w:val="StandardWeb"/>
        <w:spacing w:before="0" w:beforeAutospacing="0" w:after="150" w:afterAutospacing="0"/>
      </w:pPr>
      <w:r>
        <w:t>23. Das Pfand der Gnad’, und mir bescher</w:t>
      </w:r>
      <w:r>
        <w:br/>
        <w:t>ein willigen Geist, damit ich lehr</w:t>
      </w:r>
      <w:r>
        <w:br/>
        <w:t>die Ungerechten deine Weg,</w:t>
      </w:r>
      <w:r>
        <w:br/>
        <w:t xml:space="preserve">und </w:t>
      </w:r>
      <w:proofErr w:type="spellStart"/>
      <w:r>
        <w:t>wandel</w:t>
      </w:r>
      <w:proofErr w:type="spellEnd"/>
      <w:r>
        <w:t xml:space="preserve"> stets auf rechtem Steg.</w:t>
      </w:r>
    </w:p>
    <w:p w14:paraId="3CFF3C69" w14:textId="77777777" w:rsidR="00FB6C07" w:rsidRDefault="00FB6C07" w:rsidP="00FB6C07">
      <w:pPr>
        <w:pStyle w:val="StandardWeb"/>
        <w:spacing w:before="0" w:beforeAutospacing="0" w:after="150" w:afterAutospacing="0"/>
      </w:pPr>
      <w:r>
        <w:t xml:space="preserve">24. Dein Wort ich lehr, auf </w:t>
      </w:r>
      <w:proofErr w:type="spellStart"/>
      <w:r>
        <w:t>daß</w:t>
      </w:r>
      <w:proofErr w:type="spellEnd"/>
      <w:r>
        <w:t xml:space="preserve"> sie sich</w:t>
      </w:r>
      <w:r>
        <w:br/>
        <w:t xml:space="preserve">zu dir </w:t>
      </w:r>
      <w:proofErr w:type="spellStart"/>
      <w:r>
        <w:t>bekehr’n</w:t>
      </w:r>
      <w:proofErr w:type="spellEnd"/>
      <w:r>
        <w:t xml:space="preserve"> </w:t>
      </w:r>
      <w:proofErr w:type="spellStart"/>
      <w:r>
        <w:t>beständiglich</w:t>
      </w:r>
      <w:proofErr w:type="spellEnd"/>
      <w:r>
        <w:t>.</w:t>
      </w:r>
      <w:r>
        <w:br/>
        <w:t>Von Blutschulden und großer Not</w:t>
      </w:r>
      <w:r>
        <w:br/>
        <w:t>errette mich, meins Heils o Gott.</w:t>
      </w:r>
    </w:p>
    <w:p w14:paraId="26BD4B6F" w14:textId="77777777" w:rsidR="00FB6C07" w:rsidRDefault="00FB6C07" w:rsidP="00FB6C07">
      <w:pPr>
        <w:pStyle w:val="StandardWeb"/>
        <w:spacing w:before="0" w:beforeAutospacing="0" w:after="150" w:afterAutospacing="0"/>
      </w:pPr>
      <w:r>
        <w:t xml:space="preserve">25. Auf </w:t>
      </w:r>
      <w:proofErr w:type="spellStart"/>
      <w:r>
        <w:t>daß</w:t>
      </w:r>
      <w:proofErr w:type="spellEnd"/>
      <w:r>
        <w:t xml:space="preserve"> fröhlich zu aller Zeit</w:t>
      </w:r>
      <w:r>
        <w:br/>
        <w:t xml:space="preserve">mein </w:t>
      </w:r>
      <w:proofErr w:type="spellStart"/>
      <w:r>
        <w:t>Zung</w:t>
      </w:r>
      <w:proofErr w:type="spellEnd"/>
      <w:r>
        <w:t xml:space="preserve"> dein Ehr und Ruhm </w:t>
      </w:r>
      <w:proofErr w:type="spellStart"/>
      <w:r>
        <w:t>ausbreit</w:t>
      </w:r>
      <w:proofErr w:type="spellEnd"/>
      <w:r>
        <w:t>.</w:t>
      </w:r>
      <w:r>
        <w:br/>
        <w:t>Eröffne auch die Lefzen mein,</w:t>
      </w:r>
      <w:r>
        <w:br/>
        <w:t xml:space="preserve">auf </w:t>
      </w:r>
      <w:proofErr w:type="spellStart"/>
      <w:r>
        <w:t>daß</w:t>
      </w:r>
      <w:proofErr w:type="spellEnd"/>
      <w:r>
        <w:t xml:space="preserve"> mein Mund dich lobe fein</w:t>
      </w:r>
    </w:p>
    <w:p w14:paraId="47039925" w14:textId="77777777" w:rsidR="00FB6C07" w:rsidRDefault="00FB6C07" w:rsidP="00FB6C07">
      <w:pPr>
        <w:pStyle w:val="StandardWeb"/>
        <w:spacing w:before="0" w:beforeAutospacing="0" w:after="150" w:afterAutospacing="0"/>
      </w:pPr>
      <w:r>
        <w:t>26. Dein Lob ich preis und rühme das</w:t>
      </w:r>
      <w:r>
        <w:br/>
        <w:t xml:space="preserve">herzlich, getrost </w:t>
      </w:r>
      <w:proofErr w:type="spellStart"/>
      <w:r>
        <w:t>ohn</w:t>
      </w:r>
      <w:proofErr w:type="spellEnd"/>
      <w:r>
        <w:t xml:space="preserve"> alle Maß.</w:t>
      </w:r>
      <w:r>
        <w:br/>
        <w:t>Kein Opfer hast du je begehrt,</w:t>
      </w:r>
      <w:r>
        <w:br/>
        <w:t xml:space="preserve">du </w:t>
      </w:r>
      <w:proofErr w:type="spellStart"/>
      <w:r>
        <w:t>würd’st</w:t>
      </w:r>
      <w:proofErr w:type="spellEnd"/>
      <w:r>
        <w:t xml:space="preserve"> von mir sonst des gewährt.</w:t>
      </w:r>
    </w:p>
    <w:p w14:paraId="701706A4" w14:textId="77777777" w:rsidR="00FB6C07" w:rsidRDefault="00FB6C07" w:rsidP="00FB6C07">
      <w:pPr>
        <w:pStyle w:val="StandardWeb"/>
        <w:spacing w:before="0" w:beforeAutospacing="0" w:after="150" w:afterAutospacing="0"/>
      </w:pPr>
      <w:r>
        <w:t xml:space="preserve">27. Dein Gnad </w:t>
      </w:r>
      <w:proofErr w:type="spellStart"/>
      <w:r>
        <w:t>acht’t</w:t>
      </w:r>
      <w:proofErr w:type="spellEnd"/>
      <w:r>
        <w:t xml:space="preserve"> kein Brandopfer nicht,</w:t>
      </w:r>
      <w:r>
        <w:br/>
        <w:t>zerknirscht ein Herz, das nieder sinkt,</w:t>
      </w:r>
      <w:r>
        <w:br/>
        <w:t xml:space="preserve">ein </w:t>
      </w:r>
      <w:proofErr w:type="spellStart"/>
      <w:r>
        <w:t>geängst’ter</w:t>
      </w:r>
      <w:proofErr w:type="spellEnd"/>
      <w:r>
        <w:t xml:space="preserve"> Geist, von Leid gekränkt,</w:t>
      </w:r>
      <w:r>
        <w:br/>
        <w:t>mit Christi teurem Blut besprengt,</w:t>
      </w:r>
    </w:p>
    <w:p w14:paraId="3E66B87D" w14:textId="77777777" w:rsidR="00FB6C07" w:rsidRDefault="00FB6C07" w:rsidP="00FB6C07">
      <w:pPr>
        <w:pStyle w:val="StandardWeb"/>
        <w:spacing w:before="0" w:beforeAutospacing="0" w:after="150" w:afterAutospacing="0"/>
      </w:pPr>
      <w:r>
        <w:t>28. Ein Herz voll Glaub, Lieb und Geduld</w:t>
      </w:r>
      <w:r>
        <w:br/>
        <w:t>ist dir gar lieb und hat kein Schuld.</w:t>
      </w:r>
      <w:r>
        <w:br/>
        <w:t>Ein solch Herz nicht verachten willst,</w:t>
      </w:r>
      <w:r>
        <w:br/>
        <w:t>du bist sein Leben, Schutz und Schild.</w:t>
      </w:r>
    </w:p>
    <w:p w14:paraId="05C07771" w14:textId="77777777" w:rsidR="00FB6C07" w:rsidRDefault="00FB6C07" w:rsidP="00FB6C07">
      <w:pPr>
        <w:pStyle w:val="StandardWeb"/>
        <w:spacing w:before="0" w:beforeAutospacing="0" w:after="150" w:afterAutospacing="0"/>
      </w:pPr>
      <w:r>
        <w:t>29. Tu wohl, o Herr Gott, an Zion</w:t>
      </w:r>
      <w:r>
        <w:br/>
        <w:t>von wegen deines lieben Sohns,</w:t>
      </w:r>
      <w:r>
        <w:br/>
      </w:r>
      <w:proofErr w:type="spellStart"/>
      <w:r>
        <w:t>daß</w:t>
      </w:r>
      <w:proofErr w:type="spellEnd"/>
      <w:r>
        <w:t xml:space="preserve"> </w:t>
      </w:r>
      <w:proofErr w:type="spellStart"/>
      <w:r>
        <w:t>werd</w:t>
      </w:r>
      <w:proofErr w:type="spellEnd"/>
      <w:r>
        <w:t xml:space="preserve"> erbaut Jerusalem</w:t>
      </w:r>
      <w:r>
        <w:br/>
        <w:t xml:space="preserve">und du gar reiche Opfer </w:t>
      </w:r>
      <w:proofErr w:type="spellStart"/>
      <w:r>
        <w:t>nehm</w:t>
      </w:r>
      <w:proofErr w:type="spellEnd"/>
      <w:r>
        <w:t>’,</w:t>
      </w:r>
    </w:p>
    <w:p w14:paraId="43B2F055" w14:textId="77777777" w:rsidR="00FB6C07" w:rsidRDefault="00FB6C07" w:rsidP="00FB6C07">
      <w:pPr>
        <w:pStyle w:val="StandardWeb"/>
        <w:spacing w:before="0" w:beforeAutospacing="0" w:after="150" w:afterAutospacing="0"/>
      </w:pPr>
      <w:r>
        <w:t>30. Opfer des Lobs aus unserm Mund,</w:t>
      </w:r>
      <w:r>
        <w:br/>
      </w:r>
      <w:proofErr w:type="spellStart"/>
      <w:r>
        <w:t>daß</w:t>
      </w:r>
      <w:proofErr w:type="spellEnd"/>
      <w:r>
        <w:t xml:space="preserve"> unser Herz täglich all Stund</w:t>
      </w:r>
      <w:r>
        <w:br/>
        <w:t>dich lob und preis durch Jesum Christ,</w:t>
      </w:r>
      <w:r>
        <w:br/>
        <w:t>der unser aller Heiland ist.</w:t>
      </w:r>
    </w:p>
    <w:p w14:paraId="42BAD541" w14:textId="77777777" w:rsidR="00FB6C07" w:rsidRDefault="00FB6C07" w:rsidP="00FB6C07">
      <w:pPr>
        <w:pStyle w:val="StandardWeb"/>
        <w:spacing w:before="0" w:beforeAutospacing="0" w:after="150" w:afterAutospacing="0"/>
      </w:pPr>
      <w:r>
        <w:t>31. Der Tröster auch, der heilig Geist,</w:t>
      </w:r>
      <w:r>
        <w:br/>
        <w:t>mach unser Herzen allermeist</w:t>
      </w:r>
      <w:r>
        <w:br/>
        <w:t xml:space="preserve">geschickt zu tun dein </w:t>
      </w:r>
      <w:proofErr w:type="spellStart"/>
      <w:r>
        <w:t>Will’n</w:t>
      </w:r>
      <w:proofErr w:type="spellEnd"/>
      <w:r>
        <w:t xml:space="preserve"> und Wort,</w:t>
      </w:r>
      <w:r>
        <w:br/>
      </w:r>
      <w:proofErr w:type="spellStart"/>
      <w:r>
        <w:t>welch’s</w:t>
      </w:r>
      <w:proofErr w:type="spellEnd"/>
      <w:r>
        <w:t xml:space="preserve"> ist der Frommen Trost und Hort.</w:t>
      </w:r>
    </w:p>
    <w:p w14:paraId="1493F96E" w14:textId="77777777" w:rsidR="00FB6C07" w:rsidRDefault="00FB6C07" w:rsidP="00FB6C07">
      <w:pPr>
        <w:pStyle w:val="StandardWeb"/>
        <w:spacing w:before="0" w:beforeAutospacing="0" w:after="150" w:afterAutospacing="0"/>
      </w:pPr>
      <w:r>
        <w:t xml:space="preserve">32. Auf </w:t>
      </w:r>
      <w:proofErr w:type="spellStart"/>
      <w:r>
        <w:t>daß</w:t>
      </w:r>
      <w:proofErr w:type="spellEnd"/>
      <w:r>
        <w:t xml:space="preserve"> wir nun erfüllen das</w:t>
      </w:r>
      <w:r>
        <w:br/>
        <w:t xml:space="preserve">und wandeln nach </w:t>
      </w:r>
      <w:proofErr w:type="spellStart"/>
      <w:r>
        <w:t>dein’s</w:t>
      </w:r>
      <w:proofErr w:type="spellEnd"/>
      <w:r>
        <w:t xml:space="preserve"> Worts </w:t>
      </w:r>
      <w:proofErr w:type="spellStart"/>
      <w:r>
        <w:t>geheiß</w:t>
      </w:r>
      <w:proofErr w:type="spellEnd"/>
      <w:r>
        <w:t>,</w:t>
      </w:r>
      <w:r>
        <w:br/>
        <w:t>so hilf durch deines Namens Ehr:</w:t>
      </w:r>
      <w:r>
        <w:br/>
        <w:t>Amen, Amen, o Gott und Herr.</w:t>
      </w:r>
    </w:p>
    <w:p w14:paraId="065387DE" w14:textId="77777777" w:rsidR="00DB7058" w:rsidRDefault="00DB7058" w:rsidP="00DB7058">
      <w:pPr>
        <w:pStyle w:val="berschrift1"/>
      </w:pPr>
      <w:r w:rsidRPr="00DB7058">
        <w:t xml:space="preserve">Ach Herr, </w:t>
      </w:r>
      <w:proofErr w:type="spellStart"/>
      <w:r w:rsidRPr="00DB7058">
        <w:t>gieb</w:t>
      </w:r>
      <w:proofErr w:type="spellEnd"/>
      <w:r w:rsidRPr="00DB7058">
        <w:t xml:space="preserve"> uns ein rechten Sinn</w:t>
      </w:r>
    </w:p>
    <w:p w14:paraId="4D90164E" w14:textId="77777777" w:rsidR="00DB7058" w:rsidRDefault="00DB7058" w:rsidP="00DB7058">
      <w:pPr>
        <w:pStyle w:val="StandardWeb"/>
        <w:spacing w:before="0" w:beforeAutospacing="0" w:after="150" w:afterAutospacing="0"/>
      </w:pPr>
      <w:r>
        <w:rPr>
          <w:rStyle w:val="Hervorhebung"/>
        </w:rPr>
        <w:t>Mel. Erhalt uns Herr bei deinem Wort.</w:t>
      </w:r>
    </w:p>
    <w:p w14:paraId="2BB49331" w14:textId="77777777" w:rsidR="00DB7058" w:rsidRDefault="00DB7058" w:rsidP="00DB7058">
      <w:pPr>
        <w:pStyle w:val="StandardWeb"/>
        <w:spacing w:before="0" w:beforeAutospacing="0" w:after="150" w:afterAutospacing="0"/>
      </w:pPr>
      <w:r>
        <w:t xml:space="preserve">Ach Herr, </w:t>
      </w:r>
      <w:proofErr w:type="spellStart"/>
      <w:r>
        <w:t>gieb</w:t>
      </w:r>
      <w:proofErr w:type="spellEnd"/>
      <w:r>
        <w:t xml:space="preserve"> uns ein rechten Sinn,</w:t>
      </w:r>
      <w:r>
        <w:br/>
      </w:r>
      <w:proofErr w:type="spellStart"/>
      <w:r>
        <w:t>Daß</w:t>
      </w:r>
      <w:proofErr w:type="spellEnd"/>
      <w:r>
        <w:t xml:space="preserve"> wir nirgend </w:t>
      </w:r>
      <w:proofErr w:type="spellStart"/>
      <w:r>
        <w:t>gehn</w:t>
      </w:r>
      <w:proofErr w:type="spellEnd"/>
      <w:r>
        <w:t xml:space="preserve"> anders hin</w:t>
      </w:r>
      <w:r>
        <w:br/>
        <w:t>Denn zu dir und zu deinem Wort</w:t>
      </w:r>
      <w:r>
        <w:br/>
        <w:t xml:space="preserve">Und </w:t>
      </w:r>
      <w:proofErr w:type="spellStart"/>
      <w:r>
        <w:t>fliehn</w:t>
      </w:r>
      <w:proofErr w:type="spellEnd"/>
      <w:r>
        <w:t xml:space="preserve"> des Teufels Tück und Mord.</w:t>
      </w:r>
    </w:p>
    <w:p w14:paraId="497F8502" w14:textId="77777777" w:rsidR="00DB7058" w:rsidRDefault="00DB7058" w:rsidP="00DB7058">
      <w:pPr>
        <w:pStyle w:val="StandardWeb"/>
        <w:spacing w:before="0" w:beforeAutospacing="0" w:after="150" w:afterAutospacing="0"/>
      </w:pPr>
      <w:proofErr w:type="spellStart"/>
      <w:r>
        <w:t>Laß</w:t>
      </w:r>
      <w:proofErr w:type="spellEnd"/>
      <w:r>
        <w:t xml:space="preserve"> uns still sein und hoffen fest,</w:t>
      </w:r>
      <w:r>
        <w:br/>
        <w:t>Es ist ja dies das allerbest:</w:t>
      </w:r>
      <w:r>
        <w:br/>
        <w:t>Wer glaubt an dich, Herr Jesu Christ,</w:t>
      </w:r>
      <w:r>
        <w:br/>
        <w:t xml:space="preserve">Und leiden kann und </w:t>
      </w:r>
      <w:proofErr w:type="spellStart"/>
      <w:r>
        <w:t>duldig</w:t>
      </w:r>
      <w:proofErr w:type="spellEnd"/>
      <w:r>
        <w:t xml:space="preserve"> ist.</w:t>
      </w:r>
    </w:p>
    <w:p w14:paraId="3C1E7F22" w14:textId="77777777" w:rsidR="00DB7058" w:rsidRDefault="00DB7058" w:rsidP="00DB7058">
      <w:pPr>
        <w:pStyle w:val="StandardWeb"/>
        <w:spacing w:before="0" w:beforeAutospacing="0" w:after="150" w:afterAutospacing="0"/>
      </w:pPr>
      <w:r>
        <w:t xml:space="preserve">Verleih, </w:t>
      </w:r>
      <w:proofErr w:type="spellStart"/>
      <w:r>
        <w:t>daß</w:t>
      </w:r>
      <w:proofErr w:type="spellEnd"/>
      <w:r>
        <w:t xml:space="preserve"> wir die Predigt dein</w:t>
      </w:r>
      <w:r>
        <w:br/>
        <w:t>Groß achten und gehorsam sein.</w:t>
      </w:r>
      <w:r>
        <w:br/>
        <w:t xml:space="preserve">Und </w:t>
      </w:r>
      <w:proofErr w:type="spellStart"/>
      <w:r>
        <w:t>laß</w:t>
      </w:r>
      <w:proofErr w:type="spellEnd"/>
      <w:r>
        <w:t xml:space="preserve"> uns weisen mit </w:t>
      </w:r>
      <w:proofErr w:type="spellStart"/>
      <w:r>
        <w:t>diem</w:t>
      </w:r>
      <w:proofErr w:type="spellEnd"/>
      <w:r>
        <w:t xml:space="preserve"> Wort,</w:t>
      </w:r>
      <w:r>
        <w:br/>
      </w:r>
      <w:proofErr w:type="spellStart"/>
      <w:r>
        <w:t>Welchs</w:t>
      </w:r>
      <w:proofErr w:type="spellEnd"/>
      <w:r>
        <w:t xml:space="preserve"> ist des Herzens Trost und Hort.</w:t>
      </w:r>
    </w:p>
    <w:p w14:paraId="79001A48" w14:textId="77777777" w:rsidR="00DB7058" w:rsidRDefault="00DB7058" w:rsidP="00DB7058">
      <w:pPr>
        <w:pStyle w:val="StandardWeb"/>
        <w:spacing w:before="0" w:beforeAutospacing="0" w:after="150" w:afterAutospacing="0"/>
      </w:pPr>
      <w:r>
        <w:t>Wer dir nicht folgt und dein Wort hört,</w:t>
      </w:r>
      <w:r>
        <w:br/>
        <w:t xml:space="preserve">Der ist an Seel und Leib </w:t>
      </w:r>
      <w:proofErr w:type="spellStart"/>
      <w:r>
        <w:t>bethört</w:t>
      </w:r>
      <w:proofErr w:type="spellEnd"/>
      <w:r>
        <w:br/>
        <w:t>Und wird zerschmettert ewiglich.</w:t>
      </w:r>
      <w:r>
        <w:br/>
      </w:r>
      <w:proofErr w:type="spellStart"/>
      <w:r>
        <w:t>Behüt</w:t>
      </w:r>
      <w:proofErr w:type="spellEnd"/>
      <w:r>
        <w:t xml:space="preserve"> uns Herr </w:t>
      </w:r>
      <w:proofErr w:type="spellStart"/>
      <w:r>
        <w:t>genädiglich</w:t>
      </w:r>
      <w:proofErr w:type="spellEnd"/>
      <w:r>
        <w:t>.</w:t>
      </w:r>
    </w:p>
    <w:p w14:paraId="397C2AD5" w14:textId="77777777" w:rsidR="002A51DA" w:rsidRDefault="002A51DA" w:rsidP="002A51DA">
      <w:pPr>
        <w:pStyle w:val="berschrift1"/>
      </w:pPr>
      <w:r w:rsidRPr="002A51DA">
        <w:t xml:space="preserve">Also </w:t>
      </w:r>
      <w:proofErr w:type="spellStart"/>
      <w:r w:rsidRPr="002A51DA">
        <w:t>sterb</w:t>
      </w:r>
      <w:proofErr w:type="spellEnd"/>
      <w:r w:rsidRPr="002A51DA">
        <w:t xml:space="preserve"> ich, o Mensch für dich,</w:t>
      </w:r>
    </w:p>
    <w:p w14:paraId="6B83F010" w14:textId="77777777" w:rsidR="002A51DA" w:rsidRDefault="002A51DA" w:rsidP="002A51DA">
      <w:pPr>
        <w:pStyle w:val="StandardWeb"/>
        <w:spacing w:before="0" w:beforeAutospacing="0" w:after="150" w:afterAutospacing="0"/>
      </w:pPr>
      <w:r w:rsidRPr="002A51DA">
        <w:rPr>
          <w:rStyle w:val="Fett"/>
          <w:b w:val="0"/>
          <w:i/>
        </w:rPr>
        <w:t>In den Fasten.</w:t>
      </w:r>
      <w:r w:rsidRPr="002A51DA">
        <w:rPr>
          <w:rStyle w:val="Fett"/>
          <w:b w:val="0"/>
          <w:i/>
        </w:rPr>
        <w:br/>
        <w:t>Christus am Kreuze.</w:t>
      </w:r>
      <w:r w:rsidRPr="002A51DA">
        <w:rPr>
          <w:rStyle w:val="Fett"/>
          <w:b w:val="0"/>
          <w:i/>
        </w:rPr>
        <w:br/>
      </w:r>
      <w:r>
        <w:rPr>
          <w:rStyle w:val="Hervorhebung"/>
        </w:rPr>
        <w:t>Mel. Christe, der du bist Tag und Licht.</w:t>
      </w:r>
    </w:p>
    <w:p w14:paraId="3F9D88FA" w14:textId="77777777" w:rsidR="002A51DA" w:rsidRDefault="002A51DA" w:rsidP="002A51DA">
      <w:pPr>
        <w:pStyle w:val="StandardWeb"/>
        <w:spacing w:before="0" w:beforeAutospacing="0" w:after="150" w:afterAutospacing="0"/>
      </w:pPr>
      <w:r>
        <w:t xml:space="preserve">Also </w:t>
      </w:r>
      <w:proofErr w:type="spellStart"/>
      <w:r>
        <w:t>sterb</w:t>
      </w:r>
      <w:proofErr w:type="spellEnd"/>
      <w:r>
        <w:t xml:space="preserve"> ich, o Mensch für dich,</w:t>
      </w:r>
      <w:r>
        <w:br/>
      </w:r>
      <w:proofErr w:type="spellStart"/>
      <w:r>
        <w:t>Geb</w:t>
      </w:r>
      <w:proofErr w:type="spellEnd"/>
      <w:r>
        <w:t xml:space="preserve"> willig in Tod selber mich,</w:t>
      </w:r>
      <w:r>
        <w:br/>
        <w:t xml:space="preserve">Nicht </w:t>
      </w:r>
      <w:proofErr w:type="spellStart"/>
      <w:r>
        <w:t>daß</w:t>
      </w:r>
      <w:proofErr w:type="spellEnd"/>
      <w:r>
        <w:t xml:space="preserve"> du dessen würdig seist,</w:t>
      </w:r>
      <w:r>
        <w:br/>
        <w:t xml:space="preserve">Sondern </w:t>
      </w:r>
      <w:proofErr w:type="spellStart"/>
      <w:r>
        <w:t>daß</w:t>
      </w:r>
      <w:proofErr w:type="spellEnd"/>
      <w:r>
        <w:t xml:space="preserve"> ich solch Gnad dir </w:t>
      </w:r>
      <w:proofErr w:type="spellStart"/>
      <w:r>
        <w:t>leist</w:t>
      </w:r>
      <w:proofErr w:type="spellEnd"/>
      <w:r>
        <w:t>.</w:t>
      </w:r>
    </w:p>
    <w:p w14:paraId="199CBFB5" w14:textId="77777777" w:rsidR="002A51DA" w:rsidRDefault="002A51DA" w:rsidP="002A51DA">
      <w:pPr>
        <w:pStyle w:val="StandardWeb"/>
        <w:spacing w:before="0" w:beforeAutospacing="0" w:after="150" w:afterAutospacing="0"/>
      </w:pPr>
      <w:r>
        <w:t xml:space="preserve">Solch groß Lieb dich bewegen </w:t>
      </w:r>
      <w:proofErr w:type="spellStart"/>
      <w:r>
        <w:t>laß</w:t>
      </w:r>
      <w:proofErr w:type="spellEnd"/>
      <w:r>
        <w:t>,</w:t>
      </w:r>
      <w:r>
        <w:br/>
        <w:t>Und komm zu mir auf rechter Straß,</w:t>
      </w:r>
      <w:r>
        <w:br/>
      </w:r>
      <w:proofErr w:type="spellStart"/>
      <w:r>
        <w:t>Daß</w:t>
      </w:r>
      <w:proofErr w:type="spellEnd"/>
      <w:r>
        <w:t xml:space="preserve"> du durch mein Blut </w:t>
      </w:r>
      <w:proofErr w:type="spellStart"/>
      <w:r>
        <w:t>werdst</w:t>
      </w:r>
      <w:proofErr w:type="spellEnd"/>
      <w:r>
        <w:t xml:space="preserve"> gesund,</w:t>
      </w:r>
      <w:r>
        <w:br/>
        <w:t xml:space="preserve">Der ich </w:t>
      </w:r>
      <w:proofErr w:type="spellStart"/>
      <w:r>
        <w:t>deinthalben</w:t>
      </w:r>
      <w:proofErr w:type="spellEnd"/>
      <w:r>
        <w:t xml:space="preserve"> bin </w:t>
      </w:r>
      <w:proofErr w:type="spellStart"/>
      <w:r>
        <w:t>verwundt</w:t>
      </w:r>
      <w:proofErr w:type="spellEnd"/>
      <w:r>
        <w:t>.</w:t>
      </w:r>
    </w:p>
    <w:p w14:paraId="2D7330E9" w14:textId="77777777" w:rsidR="002A51DA" w:rsidRDefault="002A51DA" w:rsidP="002A51DA">
      <w:pPr>
        <w:pStyle w:val="StandardWeb"/>
        <w:spacing w:before="0" w:beforeAutospacing="0" w:after="150" w:afterAutospacing="0"/>
      </w:pPr>
      <w:r>
        <w:t>Ach, ach wie wenig ich der find,</w:t>
      </w:r>
      <w:r>
        <w:br/>
        <w:t>Die durch dies Heil zu heilen sind,</w:t>
      </w:r>
      <w:r>
        <w:br/>
        <w:t>Und meine Striemen sehen an,</w:t>
      </w:r>
      <w:r>
        <w:br/>
        <w:t xml:space="preserve">Ihr Herz dadurch bewegen </w:t>
      </w:r>
      <w:proofErr w:type="spellStart"/>
      <w:r>
        <w:t>lan</w:t>
      </w:r>
      <w:proofErr w:type="spellEnd"/>
      <w:r>
        <w:t>.</w:t>
      </w:r>
    </w:p>
    <w:p w14:paraId="3728304A" w14:textId="77777777" w:rsidR="002A51DA" w:rsidRDefault="002A51DA" w:rsidP="002A51DA">
      <w:pPr>
        <w:pStyle w:val="StandardWeb"/>
        <w:spacing w:before="0" w:beforeAutospacing="0" w:after="150" w:afterAutospacing="0"/>
      </w:pPr>
      <w:r>
        <w:t>Doch wohl dem kleinen Häuflein mein,</w:t>
      </w:r>
      <w:r>
        <w:br/>
        <w:t>Dem durch mich soll geholfen sein,</w:t>
      </w:r>
      <w:r>
        <w:br/>
        <w:t>Mein Tod das Leben ihnen schenkt,</w:t>
      </w:r>
      <w:r>
        <w:br/>
        <w:t xml:space="preserve">Und </w:t>
      </w:r>
      <w:proofErr w:type="spellStart"/>
      <w:r>
        <w:t>tödtet</w:t>
      </w:r>
      <w:proofErr w:type="spellEnd"/>
      <w:r>
        <w:t>, was ihr Leben kränkt.</w:t>
      </w:r>
    </w:p>
    <w:p w14:paraId="1BD151F7" w14:textId="77777777" w:rsidR="002A51DA" w:rsidRDefault="002A51DA" w:rsidP="002A51DA">
      <w:pPr>
        <w:pStyle w:val="StandardWeb"/>
        <w:spacing w:before="0" w:beforeAutospacing="0" w:after="150" w:afterAutospacing="0"/>
      </w:pPr>
      <w:r>
        <w:t>Gott sei gelobt in Ewigkeit,</w:t>
      </w:r>
      <w:r>
        <w:br/>
        <w:t>Der uns solch große Gnad erzeigt.</w:t>
      </w:r>
      <w:r>
        <w:br/>
        <w:t>Das Leiden und Tod Jesu Christ</w:t>
      </w:r>
      <w:r>
        <w:br/>
        <w:t>Unser Saft, Kraft und Leben ist.</w:t>
      </w:r>
    </w:p>
    <w:p w14:paraId="7906F218" w14:textId="77777777" w:rsidR="00FB6C07" w:rsidRDefault="00FB6C07" w:rsidP="00FB6C07">
      <w:pPr>
        <w:pStyle w:val="berschrift1"/>
      </w:pPr>
      <w:r w:rsidRPr="00FB6C07">
        <w:t>Aus der Tiefe rufe ich Herr zu Dir</w:t>
      </w:r>
    </w:p>
    <w:p w14:paraId="1A8289BE" w14:textId="77777777" w:rsidR="00FB6C07" w:rsidRPr="00FB6C07" w:rsidRDefault="00FB6C07" w:rsidP="00FB6C07">
      <w:pPr>
        <w:rPr>
          <w:rFonts w:ascii="inherit" w:hAnsi="inherit"/>
          <w:i/>
          <w:sz w:val="20"/>
          <w:szCs w:val="20"/>
        </w:rPr>
      </w:pPr>
      <w:r w:rsidRPr="00FB6C07">
        <w:rPr>
          <w:i/>
          <w:iCs/>
        </w:rPr>
        <w:t>Der sechste Bußpsalm (Psalm 130.)</w:t>
      </w:r>
      <w:r w:rsidRPr="00FB6C07">
        <w:rPr>
          <w:i/>
          <w:iCs/>
        </w:rPr>
        <w:br/>
      </w:r>
      <w:r w:rsidRPr="00FB6C07">
        <w:rPr>
          <w:i/>
        </w:rPr>
        <w:t>Nach eigener Melodie</w:t>
      </w:r>
    </w:p>
    <w:p w14:paraId="1CEAFDCA" w14:textId="77777777" w:rsidR="00FB6C07" w:rsidRDefault="00FB6C07" w:rsidP="00FB6C07">
      <w:pPr>
        <w:pStyle w:val="StandardWeb"/>
        <w:spacing w:before="0" w:beforeAutospacing="0" w:after="150" w:afterAutospacing="0"/>
      </w:pPr>
      <w:r>
        <w:t>Aus tiefer Noth ich ruf zu dir,</w:t>
      </w:r>
      <w:r>
        <w:br/>
        <w:t>Mein Gott und Herr, mit groß Begier.</w:t>
      </w:r>
      <w:r>
        <w:br/>
        <w:t xml:space="preserve">Mein Schrein und meines Flehens </w:t>
      </w:r>
      <w:proofErr w:type="spellStart"/>
      <w:r>
        <w:t>Stimm</w:t>
      </w:r>
      <w:proofErr w:type="spellEnd"/>
      <w:r>
        <w:br/>
        <w:t>Mit deinen Ohren Herr vernimm.</w:t>
      </w:r>
    </w:p>
    <w:p w14:paraId="7E16F7F5" w14:textId="77777777" w:rsidR="00FB6C07" w:rsidRDefault="00FB6C07" w:rsidP="00FB6C07">
      <w:pPr>
        <w:pStyle w:val="StandardWeb"/>
        <w:spacing w:before="0" w:beforeAutospacing="0" w:after="150" w:afterAutospacing="0"/>
      </w:pPr>
      <w:r>
        <w:t>So du willst rechnen Sünde zu,</w:t>
      </w:r>
      <w:r>
        <w:br/>
        <w:t>Ach wer soll alsdann haben Ruh?</w:t>
      </w:r>
      <w:r>
        <w:br/>
        <w:t xml:space="preserve">Wer wird vor dir o Herr </w:t>
      </w:r>
      <w:proofErr w:type="spellStart"/>
      <w:r>
        <w:t>bestehn</w:t>
      </w:r>
      <w:proofErr w:type="spellEnd"/>
      <w:r>
        <w:t>,</w:t>
      </w:r>
      <w:r>
        <w:br/>
        <w:t>Müssen wir nicht Alle vergehen?</w:t>
      </w:r>
    </w:p>
    <w:p w14:paraId="52338071" w14:textId="77777777" w:rsidR="00FB6C07" w:rsidRDefault="00FB6C07" w:rsidP="00FB6C07">
      <w:pPr>
        <w:pStyle w:val="StandardWeb"/>
        <w:spacing w:before="0" w:beforeAutospacing="0" w:after="150" w:afterAutospacing="0"/>
      </w:pPr>
      <w:r>
        <w:t>Aber bei dir Vergebung ist,</w:t>
      </w:r>
      <w:r>
        <w:br/>
      </w:r>
      <w:proofErr w:type="spellStart"/>
      <w:r>
        <w:t>Daß</w:t>
      </w:r>
      <w:proofErr w:type="spellEnd"/>
      <w:r>
        <w:t xml:space="preserve"> man dich </w:t>
      </w:r>
      <w:proofErr w:type="spellStart"/>
      <w:r>
        <w:t>fürcht</w:t>
      </w:r>
      <w:proofErr w:type="spellEnd"/>
      <w:r>
        <w:t xml:space="preserve"> </w:t>
      </w:r>
      <w:proofErr w:type="spellStart"/>
      <w:r>
        <w:t>ohn</w:t>
      </w:r>
      <w:proofErr w:type="spellEnd"/>
      <w:r>
        <w:t xml:space="preserve"> Falsch und List.</w:t>
      </w:r>
      <w:r>
        <w:br/>
        <w:t xml:space="preserve">Wer nach dem Heil der Seelen </w:t>
      </w:r>
      <w:proofErr w:type="spellStart"/>
      <w:r>
        <w:t>tracht</w:t>
      </w:r>
      <w:proofErr w:type="spellEnd"/>
      <w:r>
        <w:t>,</w:t>
      </w:r>
      <w:r>
        <w:br/>
        <w:t>Der hab auf dein Erbarmung Acht.</w:t>
      </w:r>
    </w:p>
    <w:p w14:paraId="1CD3546E" w14:textId="77777777" w:rsidR="00FB6C07" w:rsidRDefault="00FB6C07" w:rsidP="00FB6C07">
      <w:pPr>
        <w:pStyle w:val="StandardWeb"/>
        <w:spacing w:before="0" w:beforeAutospacing="0" w:after="150" w:afterAutospacing="0"/>
      </w:pPr>
      <w:r>
        <w:t>Ich harr des Herrn ganz unverzagt,</w:t>
      </w:r>
      <w:r>
        <w:br/>
        <w:t xml:space="preserve">Auf seine Gnad </w:t>
      </w:r>
      <w:proofErr w:type="spellStart"/>
      <w:r>
        <w:t>seis</w:t>
      </w:r>
      <w:proofErr w:type="spellEnd"/>
      <w:r>
        <w:t xml:space="preserve"> stracks gewagt.</w:t>
      </w:r>
      <w:r>
        <w:br/>
        <w:t>Mein Seele harret für und für,</w:t>
      </w:r>
      <w:r>
        <w:br/>
        <w:t>Auf sein Wort hoff ich mit Begier.</w:t>
      </w:r>
    </w:p>
    <w:p w14:paraId="725AD095" w14:textId="77777777" w:rsidR="00FB6C07" w:rsidRDefault="00FB6C07" w:rsidP="00FB6C07">
      <w:pPr>
        <w:pStyle w:val="StandardWeb"/>
        <w:spacing w:before="0" w:beforeAutospacing="0" w:after="150" w:afterAutospacing="0"/>
      </w:pPr>
      <w:r>
        <w:t>Mein Seel wart auf den Herren fromm,</w:t>
      </w:r>
      <w:r>
        <w:br/>
        <w:t>Wenn ich gleich leide um und um,</w:t>
      </w:r>
      <w:r>
        <w:br/>
        <w:t>Von einer Morgenwache an</w:t>
      </w:r>
      <w:r>
        <w:br/>
        <w:t>Bis zur andern so lang sie kann.</w:t>
      </w:r>
    </w:p>
    <w:p w14:paraId="2100CF0E" w14:textId="77777777" w:rsidR="00FB6C07" w:rsidRDefault="00FB6C07" w:rsidP="00FB6C07">
      <w:pPr>
        <w:pStyle w:val="StandardWeb"/>
        <w:spacing w:before="0" w:beforeAutospacing="0" w:after="150" w:afterAutospacing="0"/>
      </w:pPr>
      <w:r>
        <w:t xml:space="preserve">Israel hoff und sei </w:t>
      </w:r>
      <w:proofErr w:type="spellStart"/>
      <w:r>
        <w:t>gewiß</w:t>
      </w:r>
      <w:proofErr w:type="spellEnd"/>
      <w:r>
        <w:t>,</w:t>
      </w:r>
      <w:r>
        <w:br/>
      </w:r>
      <w:proofErr w:type="spellStart"/>
      <w:r>
        <w:t>Daß</w:t>
      </w:r>
      <w:proofErr w:type="spellEnd"/>
      <w:r>
        <w:t xml:space="preserve"> Gott der Herr barmherzig ist.</w:t>
      </w:r>
      <w:r>
        <w:br/>
        <w:t>Ist doch beim Herrn die Gnad so groß,</w:t>
      </w:r>
      <w:r>
        <w:br/>
      </w:r>
      <w:proofErr w:type="spellStart"/>
      <w:r>
        <w:t>Daß</w:t>
      </w:r>
      <w:proofErr w:type="spellEnd"/>
      <w:r>
        <w:t xml:space="preserve"> sie durchaus hat keine Maß.</w:t>
      </w:r>
    </w:p>
    <w:p w14:paraId="3714075B" w14:textId="77777777" w:rsidR="00FB6C07" w:rsidRDefault="00FB6C07" w:rsidP="00FB6C07">
      <w:pPr>
        <w:pStyle w:val="StandardWeb"/>
        <w:spacing w:before="0" w:beforeAutospacing="0" w:after="150" w:afterAutospacing="0"/>
      </w:pPr>
      <w:r>
        <w:t>Erlöser ist sein lieber Sohn,</w:t>
      </w:r>
      <w:r>
        <w:br/>
        <w:t xml:space="preserve">Der für uns all hat </w:t>
      </w:r>
      <w:proofErr w:type="spellStart"/>
      <w:r>
        <w:t>gnug</w:t>
      </w:r>
      <w:proofErr w:type="spellEnd"/>
      <w:r>
        <w:t xml:space="preserve"> </w:t>
      </w:r>
      <w:proofErr w:type="spellStart"/>
      <w:r>
        <w:t>gethan</w:t>
      </w:r>
      <w:proofErr w:type="spellEnd"/>
      <w:r>
        <w:t>,</w:t>
      </w:r>
      <w:r>
        <w:br/>
        <w:t>Von allen Sünden machet rein,</w:t>
      </w:r>
      <w:r>
        <w:br/>
        <w:t>Die nur an ihn des Glaubens sein.</w:t>
      </w:r>
    </w:p>
    <w:p w14:paraId="72509A4F" w14:textId="77777777" w:rsidR="00DB7058" w:rsidRDefault="00DB7058" w:rsidP="00DB7058">
      <w:pPr>
        <w:pStyle w:val="berschrift1"/>
      </w:pPr>
      <w:r w:rsidRPr="00DB7058">
        <w:t>Aus tiefer Noth ich ruf zu dir,</w:t>
      </w:r>
    </w:p>
    <w:p w14:paraId="193CCF20" w14:textId="77777777" w:rsidR="00DB7058" w:rsidRPr="00DB7058" w:rsidRDefault="00DB7058" w:rsidP="00DB7058">
      <w:pPr>
        <w:pStyle w:val="StandardWeb"/>
        <w:spacing w:before="0" w:beforeAutospacing="0" w:after="150" w:afterAutospacing="0"/>
        <w:rPr>
          <w:i/>
        </w:rPr>
      </w:pPr>
      <w:r w:rsidRPr="00DB7058">
        <w:rPr>
          <w:i/>
        </w:rPr>
        <w:t>Psalm 130 – Aus tiefer Noth</w:t>
      </w:r>
      <w:r>
        <w:rPr>
          <w:i/>
        </w:rPr>
        <w:br/>
      </w:r>
      <w:r w:rsidRPr="00DB7058">
        <w:rPr>
          <w:rStyle w:val="Fett"/>
          <w:b w:val="0"/>
          <w:i/>
        </w:rPr>
        <w:t>Der sechste Bußpsalm (Psalm 130.)</w:t>
      </w:r>
      <w:r>
        <w:br/>
      </w:r>
      <w:r>
        <w:rPr>
          <w:rStyle w:val="Hervorhebung"/>
        </w:rPr>
        <w:t>Nach eigener Melodie</w:t>
      </w:r>
    </w:p>
    <w:p w14:paraId="4CE2AD01" w14:textId="77777777" w:rsidR="00DB7058" w:rsidRDefault="00DB7058" w:rsidP="00DB7058">
      <w:pPr>
        <w:pStyle w:val="StandardWeb"/>
        <w:spacing w:before="0" w:beforeAutospacing="0" w:after="150" w:afterAutospacing="0"/>
      </w:pPr>
      <w:r>
        <w:t>Aus tiefer Noth ich ruf zu dir,</w:t>
      </w:r>
      <w:r>
        <w:br/>
        <w:t>Mein Gott und Herr, mit groß Begier.</w:t>
      </w:r>
      <w:r>
        <w:br/>
        <w:t xml:space="preserve">Mein Schrein und meines Flehens </w:t>
      </w:r>
      <w:proofErr w:type="spellStart"/>
      <w:r>
        <w:t>Stimm</w:t>
      </w:r>
      <w:proofErr w:type="spellEnd"/>
      <w:r>
        <w:br/>
        <w:t>Mit deinen Ohren Herr vernimm.</w:t>
      </w:r>
    </w:p>
    <w:p w14:paraId="2F13E9EA" w14:textId="77777777" w:rsidR="00DB7058" w:rsidRDefault="00DB7058" w:rsidP="00DB7058">
      <w:pPr>
        <w:pStyle w:val="StandardWeb"/>
        <w:spacing w:before="0" w:beforeAutospacing="0" w:after="150" w:afterAutospacing="0"/>
      </w:pPr>
      <w:r>
        <w:t>So du willst rechnen Sünde zu,</w:t>
      </w:r>
      <w:r>
        <w:br/>
        <w:t>Ach wer soll alsdann haben Ruh?</w:t>
      </w:r>
      <w:r>
        <w:br/>
        <w:t xml:space="preserve">Wer wird vor dir o Herr </w:t>
      </w:r>
      <w:proofErr w:type="spellStart"/>
      <w:r>
        <w:t>bestehn</w:t>
      </w:r>
      <w:proofErr w:type="spellEnd"/>
      <w:r>
        <w:t>,</w:t>
      </w:r>
      <w:r>
        <w:br/>
        <w:t>Müssen wir nicht Alle vergehen?</w:t>
      </w:r>
    </w:p>
    <w:p w14:paraId="2A0174B9" w14:textId="77777777" w:rsidR="00DB7058" w:rsidRDefault="00DB7058" w:rsidP="00DB7058">
      <w:pPr>
        <w:pStyle w:val="StandardWeb"/>
        <w:spacing w:before="0" w:beforeAutospacing="0" w:after="150" w:afterAutospacing="0"/>
      </w:pPr>
      <w:r>
        <w:t>Aber bei dir Vergebung ist,</w:t>
      </w:r>
      <w:r>
        <w:br/>
      </w:r>
      <w:proofErr w:type="spellStart"/>
      <w:r>
        <w:t>Daß</w:t>
      </w:r>
      <w:proofErr w:type="spellEnd"/>
      <w:r>
        <w:t xml:space="preserve"> man dich </w:t>
      </w:r>
      <w:proofErr w:type="spellStart"/>
      <w:r>
        <w:t>fürcht</w:t>
      </w:r>
      <w:proofErr w:type="spellEnd"/>
      <w:r>
        <w:t xml:space="preserve"> </w:t>
      </w:r>
      <w:proofErr w:type="spellStart"/>
      <w:r>
        <w:t>ohn</w:t>
      </w:r>
      <w:proofErr w:type="spellEnd"/>
      <w:r>
        <w:t xml:space="preserve"> Falsch und List.</w:t>
      </w:r>
      <w:r>
        <w:br/>
        <w:t xml:space="preserve">Wer nach dem Heil der Seelen </w:t>
      </w:r>
      <w:proofErr w:type="spellStart"/>
      <w:r>
        <w:t>tracht</w:t>
      </w:r>
      <w:proofErr w:type="spellEnd"/>
      <w:r>
        <w:t>,</w:t>
      </w:r>
      <w:r>
        <w:br/>
        <w:t>Der hab auf dein Erbarmung Acht.</w:t>
      </w:r>
    </w:p>
    <w:p w14:paraId="14E7B853" w14:textId="77777777" w:rsidR="00DB7058" w:rsidRDefault="00DB7058" w:rsidP="00DB7058">
      <w:pPr>
        <w:pStyle w:val="StandardWeb"/>
        <w:spacing w:before="0" w:beforeAutospacing="0" w:after="150" w:afterAutospacing="0"/>
      </w:pPr>
      <w:r>
        <w:t>Ich harr des Herrn ganz unverzagt,</w:t>
      </w:r>
      <w:r>
        <w:br/>
        <w:t xml:space="preserve">Auf seine Gnad </w:t>
      </w:r>
      <w:proofErr w:type="spellStart"/>
      <w:r>
        <w:t>seis</w:t>
      </w:r>
      <w:proofErr w:type="spellEnd"/>
      <w:r>
        <w:t xml:space="preserve"> stracks gewagt.</w:t>
      </w:r>
      <w:r>
        <w:br/>
        <w:t>Mein Seele harret für und für,</w:t>
      </w:r>
      <w:r>
        <w:br/>
        <w:t>Auf sein Wort hoff ich mit Begier.</w:t>
      </w:r>
    </w:p>
    <w:p w14:paraId="1896F6D6" w14:textId="77777777" w:rsidR="00DB7058" w:rsidRDefault="00DB7058" w:rsidP="00DB7058">
      <w:pPr>
        <w:pStyle w:val="StandardWeb"/>
        <w:spacing w:before="0" w:beforeAutospacing="0" w:after="150" w:afterAutospacing="0"/>
      </w:pPr>
      <w:r>
        <w:t>Mein Seel wart auf den Herren fromm,</w:t>
      </w:r>
      <w:r>
        <w:br/>
        <w:t>Wenn ich gleich leide um und um,</w:t>
      </w:r>
      <w:r>
        <w:br/>
        <w:t>Von einer Morgenwache an</w:t>
      </w:r>
      <w:r>
        <w:br/>
        <w:t>Bis zur andern so lang sie kann.</w:t>
      </w:r>
    </w:p>
    <w:p w14:paraId="7288296F" w14:textId="77777777" w:rsidR="00DB7058" w:rsidRDefault="00DB7058" w:rsidP="00DB7058">
      <w:pPr>
        <w:pStyle w:val="StandardWeb"/>
        <w:spacing w:before="0" w:beforeAutospacing="0" w:after="150" w:afterAutospacing="0"/>
      </w:pPr>
      <w:r>
        <w:t xml:space="preserve">Israel hoff und sei </w:t>
      </w:r>
      <w:proofErr w:type="spellStart"/>
      <w:r>
        <w:t>gewiß</w:t>
      </w:r>
      <w:proofErr w:type="spellEnd"/>
      <w:r>
        <w:t>,</w:t>
      </w:r>
      <w:r>
        <w:br/>
      </w:r>
      <w:proofErr w:type="spellStart"/>
      <w:r>
        <w:t>Daß</w:t>
      </w:r>
      <w:proofErr w:type="spellEnd"/>
      <w:r>
        <w:t xml:space="preserve"> Gott der Herr barmherzig ist.</w:t>
      </w:r>
      <w:r>
        <w:br/>
        <w:t>Ist doch beim Herrn die Gnad so groß,</w:t>
      </w:r>
      <w:r>
        <w:br/>
      </w:r>
      <w:proofErr w:type="spellStart"/>
      <w:r>
        <w:t>Daß</w:t>
      </w:r>
      <w:proofErr w:type="spellEnd"/>
      <w:r>
        <w:t xml:space="preserve"> sie durchaus hat keine Maß.</w:t>
      </w:r>
    </w:p>
    <w:p w14:paraId="6CAA8247" w14:textId="77777777" w:rsidR="00DB7058" w:rsidRDefault="00DB7058" w:rsidP="00DB7058">
      <w:pPr>
        <w:pStyle w:val="StandardWeb"/>
        <w:spacing w:before="0" w:beforeAutospacing="0" w:after="150" w:afterAutospacing="0"/>
      </w:pPr>
      <w:r>
        <w:t>Erlöser ist sein lieber Sohn,</w:t>
      </w:r>
      <w:r>
        <w:br/>
        <w:t xml:space="preserve">Der für uns all hat </w:t>
      </w:r>
      <w:proofErr w:type="spellStart"/>
      <w:r>
        <w:t>gnug</w:t>
      </w:r>
      <w:proofErr w:type="spellEnd"/>
      <w:r>
        <w:t xml:space="preserve"> </w:t>
      </w:r>
      <w:proofErr w:type="spellStart"/>
      <w:r>
        <w:t>gethan</w:t>
      </w:r>
      <w:proofErr w:type="spellEnd"/>
      <w:r>
        <w:t>,</w:t>
      </w:r>
      <w:r>
        <w:br/>
        <w:t>Von allen Sünden machet rein,</w:t>
      </w:r>
      <w:r>
        <w:br/>
        <w:t>Die nur an ihn des Glaubens sein.</w:t>
      </w:r>
    </w:p>
    <w:p w14:paraId="4F0EE9FF" w14:textId="77777777" w:rsidR="002F5F04" w:rsidRDefault="002F5F04" w:rsidP="002F5F04">
      <w:pPr>
        <w:pStyle w:val="berschrift1"/>
      </w:pPr>
      <w:r w:rsidRPr="002F5F04">
        <w:t>Bei Gott ist Hilf in aller Not</w:t>
      </w:r>
    </w:p>
    <w:p w14:paraId="0A33CDD5" w14:textId="77777777" w:rsidR="002F5F04" w:rsidRDefault="002F5F04" w:rsidP="002F5F04">
      <w:pPr>
        <w:pStyle w:val="StandardWeb"/>
        <w:spacing w:before="0" w:beforeAutospacing="0" w:after="150" w:afterAutospacing="0"/>
      </w:pPr>
      <w:r>
        <w:t>Bei Gott ist Hilf in aller Not,</w:t>
      </w:r>
      <w:r>
        <w:br/>
        <w:t xml:space="preserve">all Seligkeit </w:t>
      </w:r>
      <w:proofErr w:type="spellStart"/>
      <w:r>
        <w:t>find’st</w:t>
      </w:r>
      <w:proofErr w:type="spellEnd"/>
      <w:r>
        <w:t xml:space="preserve"> du bei Gott.</w:t>
      </w:r>
      <w:r>
        <w:br/>
        <w:t>Wer auf ihn hofft und bei ihm steht,</w:t>
      </w:r>
      <w:r>
        <w:br/>
        <w:t>wem hat’s gefehlt? es ihm wohl geht.</w:t>
      </w:r>
    </w:p>
    <w:p w14:paraId="006C10F7" w14:textId="77777777" w:rsidR="002F5F04" w:rsidRDefault="002F5F04" w:rsidP="002F5F04">
      <w:pPr>
        <w:pStyle w:val="StandardWeb"/>
        <w:spacing w:before="0" w:beforeAutospacing="0" w:after="150" w:afterAutospacing="0"/>
      </w:pPr>
      <w:r>
        <w:t>2. Es sei an Seel, es sei an Gut,</w:t>
      </w:r>
      <w:r>
        <w:br/>
        <w:t>es sei am Leib, er allzeit Hut,</w:t>
      </w:r>
      <w:r>
        <w:br/>
        <w:t>er stetig Schutz und Schirm hier hat,</w:t>
      </w:r>
      <w:r>
        <w:br/>
        <w:t>ihn kann bestürzen keine Not.</w:t>
      </w:r>
    </w:p>
    <w:p w14:paraId="4CD38A21" w14:textId="77777777" w:rsidR="002F5F04" w:rsidRDefault="002F5F04" w:rsidP="002F5F04">
      <w:pPr>
        <w:pStyle w:val="StandardWeb"/>
        <w:spacing w:before="0" w:beforeAutospacing="0" w:after="150" w:afterAutospacing="0"/>
      </w:pPr>
      <w:r>
        <w:t xml:space="preserve">3. Sein Glaub, sein Amt und </w:t>
      </w:r>
      <w:proofErr w:type="spellStart"/>
      <w:r>
        <w:t>B’ruf</w:t>
      </w:r>
      <w:proofErr w:type="spellEnd"/>
      <w:r>
        <w:t xml:space="preserve"> bleibt wohl,</w:t>
      </w:r>
      <w:r>
        <w:br/>
        <w:t>ob gleich die Welt zerbersten soll.</w:t>
      </w:r>
      <w:r>
        <w:br/>
        <w:t>Sein Leben ist allzeit in Gott,</w:t>
      </w:r>
      <w:r>
        <w:br/>
      </w:r>
      <w:proofErr w:type="spellStart"/>
      <w:r>
        <w:t>laß</w:t>
      </w:r>
      <w:proofErr w:type="spellEnd"/>
      <w:r>
        <w:t xml:space="preserve"> wüten Teufel, Welt und Tod.</w:t>
      </w:r>
    </w:p>
    <w:p w14:paraId="6A66E8E2" w14:textId="77777777" w:rsidR="002F5F04" w:rsidRDefault="002F5F04" w:rsidP="002F5F04">
      <w:pPr>
        <w:pStyle w:val="StandardWeb"/>
        <w:spacing w:before="0" w:beforeAutospacing="0" w:after="150" w:afterAutospacing="0"/>
      </w:pPr>
      <w:r>
        <w:t xml:space="preserve">4. Beim Herren </w:t>
      </w:r>
      <w:proofErr w:type="spellStart"/>
      <w:r>
        <w:t>find’t</w:t>
      </w:r>
      <w:proofErr w:type="spellEnd"/>
      <w:r>
        <w:t xml:space="preserve"> man Hilf und Macht,</w:t>
      </w:r>
      <w:r>
        <w:br/>
        <w:t xml:space="preserve">ob gleich die Welt </w:t>
      </w:r>
      <w:proofErr w:type="spellStart"/>
      <w:r>
        <w:t>dasselb</w:t>
      </w:r>
      <w:proofErr w:type="spellEnd"/>
      <w:r>
        <w:t xml:space="preserve"> nicht </w:t>
      </w:r>
      <w:proofErr w:type="spellStart"/>
      <w:r>
        <w:t>acht’t</w:t>
      </w:r>
      <w:proofErr w:type="spellEnd"/>
      <w:r>
        <w:t>.</w:t>
      </w:r>
      <w:r>
        <w:br/>
        <w:t>Gott sei gelobt in Ewigkeit,</w:t>
      </w:r>
      <w:r>
        <w:br/>
      </w:r>
      <w:proofErr w:type="spellStart"/>
      <w:r>
        <w:t>laß</w:t>
      </w:r>
      <w:proofErr w:type="spellEnd"/>
      <w:r>
        <w:t xml:space="preserve"> fahren alles Herzeleid.</w:t>
      </w:r>
    </w:p>
    <w:p w14:paraId="090103B1" w14:textId="77777777" w:rsidR="002F5F04" w:rsidRDefault="002F5F04" w:rsidP="002F5F04">
      <w:pPr>
        <w:pStyle w:val="StandardWeb"/>
        <w:spacing w:before="0" w:beforeAutospacing="0" w:after="150" w:afterAutospacing="0"/>
      </w:pPr>
      <w:r>
        <w:t>5. Der Feind soll ja dir schaden nicht,</w:t>
      </w:r>
      <w:r>
        <w:br/>
        <w:t>ob er gleich heut und morgen ficht.</w:t>
      </w:r>
      <w:r>
        <w:br/>
        <w:t xml:space="preserve">Rufe Gott an, </w:t>
      </w:r>
      <w:proofErr w:type="spellStart"/>
      <w:r>
        <w:t>laß</w:t>
      </w:r>
      <w:proofErr w:type="spellEnd"/>
      <w:r>
        <w:t xml:space="preserve"> dir’s ernst sein,</w:t>
      </w:r>
      <w:r>
        <w:br/>
        <w:t>er hilft dir, er erquickt dich fein.</w:t>
      </w:r>
    </w:p>
    <w:p w14:paraId="06F74BC3" w14:textId="77777777" w:rsidR="002F5F04" w:rsidRDefault="002F5F04" w:rsidP="002F5F04">
      <w:pPr>
        <w:pStyle w:val="StandardWeb"/>
        <w:spacing w:before="0" w:beforeAutospacing="0" w:after="150" w:afterAutospacing="0"/>
      </w:pPr>
      <w:r>
        <w:t xml:space="preserve">6. </w:t>
      </w:r>
      <w:proofErr w:type="spellStart"/>
      <w:r>
        <w:t>Laß</w:t>
      </w:r>
      <w:proofErr w:type="spellEnd"/>
      <w:r>
        <w:t xml:space="preserve"> walten ihn, er’s machen kann,</w:t>
      </w:r>
      <w:r>
        <w:br/>
        <w:t>dir soll nicht schaden einig Mann.</w:t>
      </w:r>
      <w:r>
        <w:br/>
        <w:t>Auf Gott trau stets und auf sein Wort,</w:t>
      </w:r>
      <w:r>
        <w:br/>
        <w:t>so bist du selig hie und dort.</w:t>
      </w:r>
    </w:p>
    <w:p w14:paraId="06614C43" w14:textId="77777777" w:rsidR="002F5F04" w:rsidRDefault="002F5F04" w:rsidP="002F5F04">
      <w:pPr>
        <w:pStyle w:val="berschrift1"/>
      </w:pPr>
      <w:r w:rsidRPr="002F5F04">
        <w:t>Christ ist erstanden</w:t>
      </w:r>
    </w:p>
    <w:p w14:paraId="5DB762F5" w14:textId="77777777" w:rsidR="002F5F04" w:rsidRDefault="002F5F04" w:rsidP="002F5F04">
      <w:pPr>
        <w:pStyle w:val="StandardWeb"/>
        <w:spacing w:before="0" w:beforeAutospacing="0" w:after="150" w:afterAutospacing="0"/>
      </w:pPr>
      <w:r>
        <w:t>1. Christ ist erstanden,</w:t>
      </w:r>
      <w:r>
        <w:br/>
      </w:r>
      <w:proofErr w:type="spellStart"/>
      <w:r>
        <w:t>zureißen</w:t>
      </w:r>
      <w:proofErr w:type="spellEnd"/>
      <w:r>
        <w:t xml:space="preserve"> sind die Bande</w:t>
      </w:r>
      <w:r>
        <w:br/>
        <w:t xml:space="preserve">Damit der Tod uns </w:t>
      </w:r>
      <w:proofErr w:type="spellStart"/>
      <w:r>
        <w:t>gfangen</w:t>
      </w:r>
      <w:proofErr w:type="spellEnd"/>
      <w:r>
        <w:t xml:space="preserve"> hätt</w:t>
      </w:r>
      <w:r>
        <w:br/>
        <w:t>und uns all Plag und Leid (antat).</w:t>
      </w:r>
    </w:p>
    <w:p w14:paraId="5F5C28D1" w14:textId="77777777" w:rsidR="002F5F04" w:rsidRDefault="002F5F04" w:rsidP="002F5F04">
      <w:pPr>
        <w:pStyle w:val="StandardWeb"/>
        <w:spacing w:before="0" w:beforeAutospacing="0" w:after="150" w:afterAutospacing="0"/>
      </w:pPr>
      <w:r>
        <w:t>2. Freut euch ihr Christen,</w:t>
      </w:r>
      <w:r>
        <w:br/>
        <w:t xml:space="preserve">erlöst </w:t>
      </w:r>
      <w:proofErr w:type="spellStart"/>
      <w:r>
        <w:t>vons</w:t>
      </w:r>
      <w:proofErr w:type="spellEnd"/>
      <w:r>
        <w:t xml:space="preserve"> Stachel groß,</w:t>
      </w:r>
      <w:r>
        <w:br/>
        <w:t xml:space="preserve">wie </w:t>
      </w:r>
      <w:proofErr w:type="spellStart"/>
      <w:r>
        <w:t>bistu</w:t>
      </w:r>
      <w:proofErr w:type="spellEnd"/>
      <w:r>
        <w:t xml:space="preserve"> so nackend und bloß?</w:t>
      </w:r>
    </w:p>
    <w:p w14:paraId="6D96D5A1" w14:textId="77777777" w:rsidR="002F5F04" w:rsidRDefault="002F5F04" w:rsidP="002F5F04">
      <w:pPr>
        <w:pStyle w:val="StandardWeb"/>
        <w:spacing w:before="0" w:beforeAutospacing="0" w:after="150" w:afterAutospacing="0"/>
      </w:pPr>
      <w:r>
        <w:t>3. Wir loben alle</w:t>
      </w:r>
      <w:r>
        <w:br/>
        <w:t>und singen frei mit Schalle</w:t>
      </w:r>
      <w:r>
        <w:br/>
        <w:t xml:space="preserve">Lob, Preis und Ehr sei </w:t>
      </w:r>
      <w:proofErr w:type="spellStart"/>
      <w:r>
        <w:t>unser’m</w:t>
      </w:r>
      <w:proofErr w:type="spellEnd"/>
      <w:r>
        <w:t xml:space="preserve"> GOtt</w:t>
      </w:r>
      <w:r>
        <w:br/>
        <w:t>es hat mit uns ja gar kein Not.</w:t>
      </w:r>
    </w:p>
    <w:p w14:paraId="4E8E7D6B" w14:textId="77777777" w:rsidR="002F5F04" w:rsidRDefault="002F5F04" w:rsidP="002F5F04">
      <w:pPr>
        <w:pStyle w:val="StandardWeb"/>
        <w:spacing w:before="0" w:beforeAutospacing="0" w:after="150" w:afterAutospacing="0"/>
      </w:pPr>
      <w:r>
        <w:t xml:space="preserve">4. Wir </w:t>
      </w:r>
      <w:proofErr w:type="spellStart"/>
      <w:r>
        <w:t>lebn</w:t>
      </w:r>
      <w:proofErr w:type="spellEnd"/>
      <w:r>
        <w:t xml:space="preserve"> und sterben,</w:t>
      </w:r>
      <w:r>
        <w:br/>
        <w:t>so sind wir stets des HErren,</w:t>
      </w:r>
      <w:r>
        <w:br/>
        <w:t xml:space="preserve">Und sind Herren </w:t>
      </w:r>
      <w:proofErr w:type="spellStart"/>
      <w:r>
        <w:t>warhafftiglich</w:t>
      </w:r>
      <w:proofErr w:type="spellEnd"/>
    </w:p>
    <w:p w14:paraId="4B6E5C7E" w14:textId="77777777" w:rsidR="002F5F04" w:rsidRDefault="002F5F04" w:rsidP="002F5F04">
      <w:pPr>
        <w:pStyle w:val="StandardWeb"/>
        <w:spacing w:before="0" w:beforeAutospacing="0" w:after="150" w:afterAutospacing="0"/>
      </w:pPr>
      <w:r>
        <w:t>5. Trotz sei Hellen</w:t>
      </w:r>
      <w:r>
        <w:br/>
        <w:t>und allen Teufels gesellen,</w:t>
      </w:r>
      <w:r>
        <w:br/>
        <w:t>Christus ist unser Fleisch und Blut,</w:t>
      </w:r>
      <w:r>
        <w:br/>
        <w:t xml:space="preserve">Trost, Kraft, Leben und </w:t>
      </w:r>
      <w:proofErr w:type="spellStart"/>
      <w:r>
        <w:t>ewigs</w:t>
      </w:r>
      <w:proofErr w:type="spellEnd"/>
      <w:r>
        <w:t xml:space="preserve"> Gut.</w:t>
      </w:r>
    </w:p>
    <w:p w14:paraId="63DF39D1" w14:textId="77777777" w:rsidR="002F5F04" w:rsidRDefault="002F5F04" w:rsidP="002F5F04">
      <w:pPr>
        <w:pStyle w:val="StandardWeb"/>
        <w:spacing w:before="0" w:beforeAutospacing="0" w:after="150" w:afterAutospacing="0"/>
      </w:pPr>
      <w:r>
        <w:t>6. Sitzt zu der Rechten</w:t>
      </w:r>
      <w:r>
        <w:br/>
        <w:t xml:space="preserve">und gibt uns, Seinen </w:t>
      </w:r>
      <w:proofErr w:type="spellStart"/>
      <w:r>
        <w:t>Küchlen</w:t>
      </w:r>
      <w:proofErr w:type="spellEnd"/>
      <w:r>
        <w:t>,</w:t>
      </w:r>
      <w:r>
        <w:br/>
        <w:t xml:space="preserve">Das rechte Leben, und </w:t>
      </w:r>
      <w:proofErr w:type="spellStart"/>
      <w:r>
        <w:t>Wonn</w:t>
      </w:r>
      <w:proofErr w:type="spellEnd"/>
      <w:r>
        <w:br/>
        <w:t>Gott sei gelobet im höchsten Thron.</w:t>
      </w:r>
    </w:p>
    <w:p w14:paraId="05BA0449" w14:textId="77777777" w:rsidR="002F5F04" w:rsidRDefault="002F5F04" w:rsidP="002F5F04">
      <w:pPr>
        <w:pStyle w:val="StandardWeb"/>
        <w:spacing w:before="0" w:beforeAutospacing="0" w:after="150" w:afterAutospacing="0"/>
      </w:pPr>
      <w:r>
        <w:t>7. Wer will sich fürchten</w:t>
      </w:r>
      <w:r>
        <w:br/>
        <w:t xml:space="preserve">der Tod </w:t>
      </w:r>
      <w:proofErr w:type="spellStart"/>
      <w:r>
        <w:t>kan</w:t>
      </w:r>
      <w:proofErr w:type="spellEnd"/>
      <w:r>
        <w:t xml:space="preserve"> uns nicht </w:t>
      </w:r>
      <w:proofErr w:type="spellStart"/>
      <w:r>
        <w:t>mügen</w:t>
      </w:r>
      <w:proofErr w:type="spellEnd"/>
      <w:r>
        <w:t>,</w:t>
      </w:r>
      <w:r>
        <w:br/>
        <w:t>Wir sind Kinder worden für großen GOtt,</w:t>
      </w:r>
      <w:r>
        <w:br/>
        <w:t>und bieten allen Teufeln trotz.</w:t>
      </w:r>
    </w:p>
    <w:p w14:paraId="4C431393" w14:textId="77777777" w:rsidR="002F5F04" w:rsidRDefault="002F5F04" w:rsidP="002F5F04">
      <w:pPr>
        <w:pStyle w:val="StandardWeb"/>
        <w:spacing w:before="0" w:beforeAutospacing="0" w:after="150" w:afterAutospacing="0"/>
      </w:pPr>
      <w:r>
        <w:t>8. Lob sei dem Vater,</w:t>
      </w:r>
      <w:r>
        <w:br/>
        <w:t>und dank sei unserm Bruder,</w:t>
      </w:r>
      <w:r>
        <w:br/>
        <w:t xml:space="preserve">Dem HErren </w:t>
      </w:r>
      <w:proofErr w:type="spellStart"/>
      <w:r>
        <w:t>CHRIsto</w:t>
      </w:r>
      <w:proofErr w:type="spellEnd"/>
      <w:r>
        <w:t>, unserm Gott,</w:t>
      </w:r>
      <w:r>
        <w:br/>
        <w:t xml:space="preserve">der heilig Geist </w:t>
      </w:r>
      <w:proofErr w:type="spellStart"/>
      <w:r>
        <w:t>helf</w:t>
      </w:r>
      <w:proofErr w:type="spellEnd"/>
      <w:r>
        <w:t xml:space="preserve"> uns aus Not.</w:t>
      </w:r>
    </w:p>
    <w:p w14:paraId="5FAEAC23" w14:textId="77777777" w:rsidR="002F5F04" w:rsidRDefault="002F5F04" w:rsidP="002F5F04">
      <w:pPr>
        <w:pStyle w:val="berschrift1"/>
      </w:pPr>
      <w:r w:rsidRPr="002F5F04">
        <w:t xml:space="preserve">Danket dem </w:t>
      </w:r>
      <w:r>
        <w:t>Herren</w:t>
      </w:r>
      <w:r w:rsidRPr="002F5F04">
        <w:t xml:space="preserve"> unserm Gott</w:t>
      </w:r>
    </w:p>
    <w:p w14:paraId="4B0EA650" w14:textId="77777777" w:rsidR="002F5F04" w:rsidRDefault="002F5F04" w:rsidP="002F5F04">
      <w:pPr>
        <w:pStyle w:val="StandardWeb"/>
        <w:spacing w:before="0" w:beforeAutospacing="0" w:after="150" w:afterAutospacing="0"/>
      </w:pPr>
      <w:r>
        <w:t>1. Danket dem Herren unserm Gott,</w:t>
      </w:r>
      <w:r>
        <w:br/>
        <w:t>dir euch allzeit errettet.</w:t>
      </w:r>
      <w:r>
        <w:br/>
        <w:t xml:space="preserve">Singt </w:t>
      </w:r>
      <w:proofErr w:type="spellStart"/>
      <w:r>
        <w:t>Hallelujah</w:t>
      </w:r>
      <w:proofErr w:type="spellEnd"/>
      <w:r>
        <w:t xml:space="preserve"> früh und spät,</w:t>
      </w:r>
      <w:r>
        <w:br/>
        <w:t>kommt her, den Herrn anbetet.</w:t>
      </w:r>
      <w:r>
        <w:br/>
        <w:t xml:space="preserve">Er ist freundlich von großer </w:t>
      </w:r>
      <w:proofErr w:type="spellStart"/>
      <w:r>
        <w:t>Güt</w:t>
      </w:r>
      <w:proofErr w:type="spellEnd"/>
      <w:r>
        <w:t>,</w:t>
      </w:r>
      <w:r>
        <w:br/>
        <w:t>Ewig wird seine Gnade,</w:t>
      </w:r>
      <w:r>
        <w:br/>
        <w:t>er als ein Vater uns dies Zweck</w:t>
      </w:r>
      <w:r>
        <w:br/>
      </w:r>
      <w:proofErr w:type="spellStart"/>
      <w:r>
        <w:t>daß</w:t>
      </w:r>
      <w:proofErr w:type="spellEnd"/>
      <w:r>
        <w:t xml:space="preserve"> uns nichts könne schaden.</w:t>
      </w:r>
    </w:p>
    <w:p w14:paraId="0C0F1E9C" w14:textId="77777777" w:rsidR="002F5F04" w:rsidRDefault="002F5F04" w:rsidP="002F5F04">
      <w:pPr>
        <w:pStyle w:val="StandardWeb"/>
        <w:spacing w:before="0" w:beforeAutospacing="0" w:after="150" w:afterAutospacing="0"/>
      </w:pPr>
      <w:r>
        <w:t>2. Er hat euch all zusammen bracht</w:t>
      </w:r>
      <w:r>
        <w:br/>
        <w:t>vom Aufgang und vom Morgen,</w:t>
      </w:r>
      <w:r>
        <w:br/>
        <w:t>Vom Süd, von West, von Mitternacht,</w:t>
      </w:r>
      <w:r>
        <w:br/>
        <w:t>und tut euch all versorgen.</w:t>
      </w:r>
      <w:r>
        <w:br/>
        <w:t>Die In der Wüsten nah und weit</w:t>
      </w:r>
      <w:r>
        <w:br/>
        <w:t xml:space="preserve">kein Statt noch Herberg </w:t>
      </w:r>
      <w:proofErr w:type="spellStart"/>
      <w:r>
        <w:t>gfunden</w:t>
      </w:r>
      <w:proofErr w:type="spellEnd"/>
      <w:r>
        <w:br/>
        <w:t>vertrieben Sie zogen daher,</w:t>
      </w:r>
      <w:r>
        <w:br/>
        <w:t xml:space="preserve">kein Speis sie haben </w:t>
      </w:r>
      <w:proofErr w:type="spellStart"/>
      <w:r>
        <w:t>funden</w:t>
      </w:r>
      <w:proofErr w:type="spellEnd"/>
      <w:r>
        <w:t>.</w:t>
      </w:r>
    </w:p>
    <w:p w14:paraId="3B160E74" w14:textId="77777777" w:rsidR="002F5F04" w:rsidRDefault="002F5F04" w:rsidP="002F5F04">
      <w:pPr>
        <w:pStyle w:val="StandardWeb"/>
        <w:spacing w:before="0" w:beforeAutospacing="0" w:after="150" w:afterAutospacing="0"/>
      </w:pPr>
      <w:r>
        <w:t xml:space="preserve">3. Hungrig und durstig, bald </w:t>
      </w:r>
      <w:proofErr w:type="spellStart"/>
      <w:r>
        <w:t>verschmacht</w:t>
      </w:r>
      <w:proofErr w:type="spellEnd"/>
      <w:r>
        <w:t>,</w:t>
      </w:r>
      <w:r>
        <w:br/>
        <w:t>zum Herren herzlich beten:</w:t>
      </w:r>
      <w:r>
        <w:br/>
        <w:t>Er bald sie hört, zu recht auch bracht,</w:t>
      </w:r>
      <w:r>
        <w:br/>
        <w:t xml:space="preserve">tat sie </w:t>
      </w:r>
      <w:proofErr w:type="spellStart"/>
      <w:r>
        <w:t>gewaltlich</w:t>
      </w:r>
      <w:proofErr w:type="spellEnd"/>
      <w:r>
        <w:t xml:space="preserve"> erretten.</w:t>
      </w:r>
      <w:r>
        <w:br/>
        <w:t xml:space="preserve">Gab in nach aller Notierung </w:t>
      </w:r>
      <w:proofErr w:type="spellStart"/>
      <w:r>
        <w:t>gnug</w:t>
      </w:r>
      <w:proofErr w:type="spellEnd"/>
      <w:r>
        <w:t>,</w:t>
      </w:r>
      <w:r>
        <w:br/>
      </w:r>
      <w:proofErr w:type="spellStart"/>
      <w:r>
        <w:t>daß</w:t>
      </w:r>
      <w:proofErr w:type="spellEnd"/>
      <w:r>
        <w:t xml:space="preserve"> sie kein Leid mehr schwächte</w:t>
      </w:r>
      <w:r>
        <w:br/>
        <w:t xml:space="preserve">half Ihnen aus mit guten </w:t>
      </w:r>
      <w:proofErr w:type="spellStart"/>
      <w:r>
        <w:t>Sug</w:t>
      </w:r>
      <w:proofErr w:type="spellEnd"/>
      <w:r>
        <w:br/>
        <w:t>und gab in neue Kräfte.</w:t>
      </w:r>
    </w:p>
    <w:p w14:paraId="5835526E" w14:textId="77777777" w:rsidR="002F5F04" w:rsidRDefault="002F5F04" w:rsidP="002F5F04">
      <w:pPr>
        <w:pStyle w:val="StandardWeb"/>
        <w:spacing w:before="0" w:beforeAutospacing="0" w:after="150" w:afterAutospacing="0"/>
      </w:pPr>
      <w:r>
        <w:t xml:space="preserve">4. Die </w:t>
      </w:r>
      <w:proofErr w:type="spellStart"/>
      <w:r>
        <w:t>solln</w:t>
      </w:r>
      <w:proofErr w:type="spellEnd"/>
      <w:r>
        <w:t xml:space="preserve"> dem Herren dankbar sein</w:t>
      </w:r>
      <w:r>
        <w:br/>
        <w:t xml:space="preserve">um seine </w:t>
      </w:r>
      <w:proofErr w:type="spellStart"/>
      <w:r>
        <w:t>Güt</w:t>
      </w:r>
      <w:proofErr w:type="spellEnd"/>
      <w:r>
        <w:t xml:space="preserve"> und Wahrheit,</w:t>
      </w:r>
      <w:r>
        <w:br/>
      </w:r>
      <w:proofErr w:type="spellStart"/>
      <w:r>
        <w:t>Daß</w:t>
      </w:r>
      <w:proofErr w:type="spellEnd"/>
      <w:r>
        <w:t xml:space="preserve"> er gibt </w:t>
      </w:r>
      <w:proofErr w:type="spellStart"/>
      <w:r>
        <w:t>Speiß</w:t>
      </w:r>
      <w:proofErr w:type="spellEnd"/>
      <w:r>
        <w:t xml:space="preserve"> </w:t>
      </w:r>
      <w:proofErr w:type="spellStart"/>
      <w:r>
        <w:t>beid</w:t>
      </w:r>
      <w:proofErr w:type="spellEnd"/>
      <w:r>
        <w:t xml:space="preserve"> groß und klein,</w:t>
      </w:r>
      <w:r>
        <w:br/>
      </w:r>
      <w:proofErr w:type="spellStart"/>
      <w:r>
        <w:t>daß</w:t>
      </w:r>
      <w:proofErr w:type="spellEnd"/>
      <w:r>
        <w:t xml:space="preserve"> sie sich alle freuen,</w:t>
      </w:r>
      <w:r>
        <w:br/>
      </w:r>
      <w:proofErr w:type="spellStart"/>
      <w:r>
        <w:t>Daß</w:t>
      </w:r>
      <w:proofErr w:type="spellEnd"/>
      <w:r>
        <w:t xml:space="preserve"> er dem Nächsten gibt sein Kleid</w:t>
      </w:r>
      <w:r>
        <w:br/>
        <w:t>und Tut die Hungrigen speisen,</w:t>
      </w:r>
      <w:r>
        <w:br/>
        <w:t>uns zu erquicken ist bereit,</w:t>
      </w:r>
      <w:r>
        <w:br/>
        <w:t>Tut all Gnad beweisen.</w:t>
      </w:r>
    </w:p>
    <w:p w14:paraId="10A81B15" w14:textId="77777777" w:rsidR="002F5F04" w:rsidRDefault="002F5F04" w:rsidP="002F5F04">
      <w:pPr>
        <w:pStyle w:val="StandardWeb"/>
        <w:spacing w:before="0" w:beforeAutospacing="0" w:after="150" w:afterAutospacing="0"/>
      </w:pPr>
      <w:r>
        <w:t xml:space="preserve">5. </w:t>
      </w:r>
      <w:proofErr w:type="spellStart"/>
      <w:r>
        <w:t>Gefange</w:t>
      </w:r>
      <w:proofErr w:type="spellEnd"/>
      <w:r>
        <w:t xml:space="preserve"> </w:t>
      </w:r>
      <w:proofErr w:type="spellStart"/>
      <w:r>
        <w:t>Leut</w:t>
      </w:r>
      <w:proofErr w:type="spellEnd"/>
      <w:r>
        <w:t xml:space="preserve"> in Finsternis,</w:t>
      </w:r>
      <w:r>
        <w:br/>
      </w:r>
      <w:proofErr w:type="spellStart"/>
      <w:r>
        <w:t>verschuld</w:t>
      </w:r>
      <w:proofErr w:type="spellEnd"/>
      <w:r>
        <w:t xml:space="preserve"> durch große Sünde,</w:t>
      </w:r>
      <w:r>
        <w:br/>
        <w:t>Da sie Gaben manch Ärgernis,</w:t>
      </w:r>
      <w:r>
        <w:br/>
      </w:r>
      <w:proofErr w:type="spellStart"/>
      <w:r>
        <w:t>gehaßt</w:t>
      </w:r>
      <w:proofErr w:type="spellEnd"/>
      <w:r>
        <w:t xml:space="preserve"> und gebunden,</w:t>
      </w:r>
      <w:r>
        <w:br/>
        <w:t xml:space="preserve">Weil </w:t>
      </w:r>
      <w:proofErr w:type="spellStart"/>
      <w:r>
        <w:t>sies</w:t>
      </w:r>
      <w:proofErr w:type="spellEnd"/>
      <w:r>
        <w:t xml:space="preserve"> </w:t>
      </w:r>
      <w:proofErr w:type="spellStart"/>
      <w:r>
        <w:t>Gsetz</w:t>
      </w:r>
      <w:proofErr w:type="spellEnd"/>
      <w:r>
        <w:t xml:space="preserve"> des höchsten Gott</w:t>
      </w:r>
      <w:r>
        <w:br/>
      </w:r>
      <w:proofErr w:type="spellStart"/>
      <w:r>
        <w:t>geschendet</w:t>
      </w:r>
      <w:proofErr w:type="spellEnd"/>
      <w:r>
        <w:t xml:space="preserve"> hatten, in ihren Not,</w:t>
      </w:r>
      <w:r>
        <w:br/>
        <w:t>taten Sie bald genesen.</w:t>
      </w:r>
    </w:p>
    <w:p w14:paraId="1C23B54B" w14:textId="77777777" w:rsidR="002F5F04" w:rsidRDefault="002F5F04" w:rsidP="002F5F04">
      <w:pPr>
        <w:pStyle w:val="StandardWeb"/>
        <w:spacing w:before="0" w:beforeAutospacing="0" w:after="150" w:afterAutospacing="0"/>
      </w:pPr>
      <w:r>
        <w:t>6. Die Narren so wurden gestraft</w:t>
      </w:r>
      <w:r>
        <w:br/>
        <w:t>um ihrer Sünde willen,</w:t>
      </w:r>
      <w:r>
        <w:br/>
      </w:r>
      <w:proofErr w:type="spellStart"/>
      <w:r>
        <w:t>Daß</w:t>
      </w:r>
      <w:proofErr w:type="spellEnd"/>
      <w:r>
        <w:t xml:space="preserve"> sie verloren all ihr Kraft,</w:t>
      </w:r>
      <w:r>
        <w:br/>
        <w:t xml:space="preserve">könnten kein </w:t>
      </w:r>
      <w:proofErr w:type="spellStart"/>
      <w:r>
        <w:t>Schmertz</w:t>
      </w:r>
      <w:proofErr w:type="spellEnd"/>
      <w:r>
        <w:t xml:space="preserve"> nicht stillen,</w:t>
      </w:r>
      <w:r>
        <w:br/>
        <w:t>Es ekelt ihr für Speis und Trank,</w:t>
      </w:r>
      <w:r>
        <w:br/>
        <w:t>sie könnt sie auch niemand retten,</w:t>
      </w:r>
      <w:r>
        <w:br/>
        <w:t xml:space="preserve">lagen gar matt, waren </w:t>
      </w:r>
      <w:proofErr w:type="spellStart"/>
      <w:r>
        <w:t>Totkrank</w:t>
      </w:r>
      <w:proofErr w:type="spellEnd"/>
      <w:r>
        <w:br/>
        <w:t xml:space="preserve">um ihr groß </w:t>
      </w:r>
      <w:proofErr w:type="spellStart"/>
      <w:r>
        <w:t>übertretten</w:t>
      </w:r>
      <w:proofErr w:type="spellEnd"/>
      <w:r>
        <w:t>.</w:t>
      </w:r>
    </w:p>
    <w:p w14:paraId="20EECEB9" w14:textId="77777777" w:rsidR="002F5F04" w:rsidRDefault="002F5F04" w:rsidP="002F5F04">
      <w:pPr>
        <w:pStyle w:val="StandardWeb"/>
        <w:spacing w:before="0" w:beforeAutospacing="0" w:after="150" w:afterAutospacing="0"/>
      </w:pPr>
      <w:r>
        <w:t xml:space="preserve">7. Die Worte all durchs Kreuz </w:t>
      </w:r>
      <w:proofErr w:type="spellStart"/>
      <w:r>
        <w:t>glehrt</w:t>
      </w:r>
      <w:proofErr w:type="spellEnd"/>
      <w:r>
        <w:br/>
        <w:t>bei Gott um Gnad zu schreien</w:t>
      </w:r>
      <w:r>
        <w:br/>
        <w:t>Und wenn sich jemand zu Gott bekehrt,</w:t>
      </w:r>
      <w:r>
        <w:br/>
        <w:t>so tritt er bald gediehen:</w:t>
      </w:r>
      <w:r>
        <w:br/>
        <w:t xml:space="preserve">Er macht sie </w:t>
      </w:r>
      <w:proofErr w:type="spellStart"/>
      <w:r>
        <w:t>Gsund</w:t>
      </w:r>
      <w:proofErr w:type="spellEnd"/>
      <w:r>
        <w:t>, gab ihm sein Wort,</w:t>
      </w:r>
      <w:r>
        <w:br/>
        <w:t>sein Sohn er zu ihn sämtlich,</w:t>
      </w:r>
      <w:r>
        <w:br/>
      </w:r>
      <w:proofErr w:type="spellStart"/>
      <w:r>
        <w:t>daß</w:t>
      </w:r>
      <w:proofErr w:type="spellEnd"/>
      <w:r>
        <w:t xml:space="preserve"> sie nicht sterben in der Not,</w:t>
      </w:r>
      <w:r>
        <w:br/>
        <w:t>erlöst aus schweren banden.</w:t>
      </w:r>
    </w:p>
    <w:p w14:paraId="047D45D5" w14:textId="77777777" w:rsidR="002F5F04" w:rsidRDefault="002F5F04" w:rsidP="002F5F04">
      <w:pPr>
        <w:pStyle w:val="StandardWeb"/>
        <w:spacing w:before="0" w:beforeAutospacing="0" w:after="150" w:afterAutospacing="0"/>
      </w:pPr>
      <w:r>
        <w:t>8. Die ihren Handel trieben weit</w:t>
      </w:r>
      <w:r>
        <w:br/>
        <w:t>und auf den Waffen führen,</w:t>
      </w:r>
      <w:r>
        <w:br/>
        <w:t xml:space="preserve">Mit großem </w:t>
      </w:r>
      <w:proofErr w:type="spellStart"/>
      <w:r>
        <w:t>Gfahr</w:t>
      </w:r>
      <w:proofErr w:type="spellEnd"/>
      <w:r>
        <w:t xml:space="preserve"> auf wilden Meer</w:t>
      </w:r>
      <w:r>
        <w:br/>
        <w:t xml:space="preserve">und Gottes Macht </w:t>
      </w:r>
      <w:proofErr w:type="spellStart"/>
      <w:r>
        <w:t>erfuren</w:t>
      </w:r>
      <w:proofErr w:type="spellEnd"/>
      <w:r>
        <w:t>:</w:t>
      </w:r>
      <w:r>
        <w:br/>
        <w:t xml:space="preserve">Ihr Leben an </w:t>
      </w:r>
      <w:proofErr w:type="spellStart"/>
      <w:r>
        <w:t>seidnen</w:t>
      </w:r>
      <w:proofErr w:type="spellEnd"/>
      <w:r>
        <w:t xml:space="preserve"> Faden war,</w:t>
      </w:r>
      <w:r>
        <w:br/>
        <w:t>für großer Angst sie zagen,</w:t>
      </w:r>
      <w:r>
        <w:br/>
        <w:t>da war kein Zorn bei ihr all gar,</w:t>
      </w:r>
      <w:r>
        <w:br/>
        <w:t xml:space="preserve">ihr Lieb und </w:t>
      </w:r>
      <w:proofErr w:type="spellStart"/>
      <w:r>
        <w:t>Güt</w:t>
      </w:r>
      <w:proofErr w:type="spellEnd"/>
      <w:r>
        <w:t xml:space="preserve"> sie wagen:</w:t>
      </w:r>
    </w:p>
    <w:p w14:paraId="54ECBFD0" w14:textId="77777777" w:rsidR="002F5F04" w:rsidRDefault="002F5F04" w:rsidP="002F5F04">
      <w:pPr>
        <w:pStyle w:val="StandardWeb"/>
        <w:spacing w:before="0" w:beforeAutospacing="0" w:after="150" w:afterAutospacing="0"/>
      </w:pPr>
      <w:r>
        <w:t>9. Da sie schreien zum Herrn Gott</w:t>
      </w:r>
      <w:r>
        <w:br/>
        <w:t>in ihrem Elan bitter,</w:t>
      </w:r>
      <w:r>
        <w:br/>
      </w:r>
      <w:proofErr w:type="spellStart"/>
      <w:r>
        <w:t>Daß</w:t>
      </w:r>
      <w:proofErr w:type="spellEnd"/>
      <w:r>
        <w:t xml:space="preserve"> er dem Meer gebeten </w:t>
      </w:r>
      <w:proofErr w:type="spellStart"/>
      <w:r>
        <w:t>woll</w:t>
      </w:r>
      <w:proofErr w:type="spellEnd"/>
      <w:r>
        <w:br/>
        <w:t>und stiller das Unwetter,</w:t>
      </w:r>
      <w:r>
        <w:br/>
        <w:t>Wurden sie bald erhört all,</w:t>
      </w:r>
      <w:r>
        <w:br/>
        <w:t>kamen aus allen Nöten:</w:t>
      </w:r>
      <w:r>
        <w:br/>
        <w:t>darum sie singen Lob und Schall:</w:t>
      </w:r>
      <w:r>
        <w:br/>
        <w:t>das Meer sie lehret beten.</w:t>
      </w:r>
    </w:p>
    <w:p w14:paraId="19877AB0" w14:textId="77777777" w:rsidR="002F5F04" w:rsidRDefault="002F5F04" w:rsidP="002F5F04">
      <w:pPr>
        <w:pStyle w:val="StandardWeb"/>
        <w:spacing w:before="0" w:beforeAutospacing="0" w:after="150" w:afterAutospacing="0"/>
      </w:pPr>
      <w:r>
        <w:t>10. Die welchen ihre Wasserquelle,</w:t>
      </w:r>
      <w:r>
        <w:br/>
        <w:t>ihr Bach nicht mögen stieben,</w:t>
      </w:r>
      <w:r>
        <w:br/>
        <w:t>Wird alles dürr, versieget schnell,</w:t>
      </w:r>
      <w:r>
        <w:br/>
      </w:r>
      <w:proofErr w:type="spellStart"/>
      <w:r>
        <w:t>daß</w:t>
      </w:r>
      <w:proofErr w:type="spellEnd"/>
      <w:r>
        <w:t xml:space="preserve"> man nichts kann genießen,</w:t>
      </w:r>
      <w:r>
        <w:br/>
        <w:t>Von Wegen das viel Sünde groß</w:t>
      </w:r>
      <w:r>
        <w:br/>
        <w:t xml:space="preserve">werden </w:t>
      </w:r>
      <w:proofErr w:type="spellStart"/>
      <w:r>
        <w:t>stettigs</w:t>
      </w:r>
      <w:proofErr w:type="spellEnd"/>
      <w:r>
        <w:t xml:space="preserve"> behangen</w:t>
      </w:r>
      <w:r>
        <w:br/>
        <w:t xml:space="preserve">Und Sicherheit an </w:t>
      </w:r>
      <w:proofErr w:type="spellStart"/>
      <w:r>
        <w:t>unterlaß</w:t>
      </w:r>
      <w:proofErr w:type="spellEnd"/>
      <w:r>
        <w:br/>
      </w:r>
      <w:proofErr w:type="spellStart"/>
      <w:r>
        <w:t>fehrt</w:t>
      </w:r>
      <w:proofErr w:type="spellEnd"/>
      <w:r>
        <w:t xml:space="preserve"> fort nimmt über die Hände:</w:t>
      </w:r>
    </w:p>
    <w:p w14:paraId="7D7A6988" w14:textId="77777777" w:rsidR="002F5F04" w:rsidRDefault="002F5F04" w:rsidP="002F5F04">
      <w:pPr>
        <w:pStyle w:val="StandardWeb"/>
        <w:spacing w:before="0" w:beforeAutospacing="0" w:after="150" w:afterAutospacing="0"/>
      </w:pPr>
      <w:r>
        <w:t>11. Daher groß Teuerung, Hunger, Klag</w:t>
      </w:r>
      <w:r>
        <w:br/>
        <w:t>entsteht und ist kein Freude,</w:t>
      </w:r>
      <w:r>
        <w:br/>
        <w:t>Niemand sich da ergötzen mag</w:t>
      </w:r>
      <w:r>
        <w:br/>
        <w:t>und ist alles voll Leid.</w:t>
      </w:r>
      <w:r>
        <w:br/>
        <w:t>Wenn man aber zum Herren schreit,</w:t>
      </w:r>
      <w:r>
        <w:br/>
        <w:t>so gibt er seinen Segen,</w:t>
      </w:r>
      <w:r>
        <w:br/>
        <w:t>das alles Wieder sein gedeiht</w:t>
      </w:r>
      <w:r>
        <w:br/>
        <w:t>gibt Glanz und gnädig Regen.</w:t>
      </w:r>
    </w:p>
    <w:p w14:paraId="5C2F7E11" w14:textId="77777777" w:rsidR="002F5F04" w:rsidRDefault="002F5F04" w:rsidP="002F5F04">
      <w:pPr>
        <w:pStyle w:val="StandardWeb"/>
        <w:spacing w:before="0" w:beforeAutospacing="0" w:after="150" w:afterAutospacing="0"/>
      </w:pPr>
      <w:r>
        <w:t xml:space="preserve">12. Die mit Tyrannen werden </w:t>
      </w:r>
      <w:proofErr w:type="spellStart"/>
      <w:r>
        <w:t>gplättet</w:t>
      </w:r>
      <w:proofErr w:type="spellEnd"/>
      <w:r>
        <w:t>,</w:t>
      </w:r>
      <w:r>
        <w:br/>
      </w:r>
      <w:proofErr w:type="spellStart"/>
      <w:r>
        <w:t>geengstiret</w:t>
      </w:r>
      <w:proofErr w:type="spellEnd"/>
      <w:r>
        <w:t xml:space="preserve"> und gezwungen,</w:t>
      </w:r>
      <w:r>
        <w:br/>
        <w:t>Und haben kein Rettung noch Macht,</w:t>
      </w:r>
      <w:r>
        <w:br/>
        <w:t>werden gar sehr gedrungen:</w:t>
      </w:r>
      <w:r>
        <w:br/>
        <w:t>Bald so man sich zum Herrn kehrt,</w:t>
      </w:r>
      <w:r>
        <w:br/>
      </w:r>
      <w:proofErr w:type="spellStart"/>
      <w:r>
        <w:t>erreitet</w:t>
      </w:r>
      <w:proofErr w:type="spellEnd"/>
      <w:r>
        <w:t xml:space="preserve"> er die Armen,</w:t>
      </w:r>
      <w:r>
        <w:br/>
        <w:t xml:space="preserve">den Jurist und </w:t>
      </w:r>
      <w:proofErr w:type="spellStart"/>
      <w:r>
        <w:t>Tyrananen</w:t>
      </w:r>
      <w:proofErr w:type="spellEnd"/>
      <w:r>
        <w:t xml:space="preserve"> verwehrt,</w:t>
      </w:r>
      <w:r>
        <w:br/>
        <w:t>tut sich der sein erbarmen.</w:t>
      </w:r>
    </w:p>
    <w:p w14:paraId="25042F2A" w14:textId="77777777" w:rsidR="002F5F04" w:rsidRDefault="002F5F04" w:rsidP="002F5F04">
      <w:pPr>
        <w:pStyle w:val="StandardWeb"/>
        <w:spacing w:before="0" w:beforeAutospacing="0" w:after="150" w:afterAutospacing="0"/>
      </w:pPr>
      <w:r>
        <w:t xml:space="preserve">13. </w:t>
      </w:r>
      <w:proofErr w:type="spellStart"/>
      <w:r>
        <w:t>Solchs</w:t>
      </w:r>
      <w:proofErr w:type="spellEnd"/>
      <w:r>
        <w:t xml:space="preserve"> werden alle nützen sehen</w:t>
      </w:r>
      <w:r>
        <w:br/>
        <w:t xml:space="preserve">und dich des </w:t>
      </w:r>
      <w:proofErr w:type="spellStart"/>
      <w:r>
        <w:t>hertzlich</w:t>
      </w:r>
      <w:proofErr w:type="spellEnd"/>
      <w:r>
        <w:t xml:space="preserve"> freuen</w:t>
      </w:r>
      <w:r>
        <w:br/>
      </w:r>
      <w:proofErr w:type="spellStart"/>
      <w:r>
        <w:t>Daß</w:t>
      </w:r>
      <w:proofErr w:type="spellEnd"/>
      <w:r>
        <w:t xml:space="preserve"> </w:t>
      </w:r>
      <w:proofErr w:type="spellStart"/>
      <w:r>
        <w:t>soche</w:t>
      </w:r>
      <w:proofErr w:type="spellEnd"/>
      <w:r>
        <w:t xml:space="preserve"> Ding all sind </w:t>
      </w:r>
      <w:proofErr w:type="spellStart"/>
      <w:r>
        <w:t>gesheit</w:t>
      </w:r>
      <w:proofErr w:type="spellEnd"/>
      <w:r>
        <w:t>,</w:t>
      </w:r>
      <w:r>
        <w:br/>
        <w:t>werden auf Gott vertrauen,</w:t>
      </w:r>
      <w:r>
        <w:br/>
        <w:t>Der solche groß Wohltat tut</w:t>
      </w:r>
      <w:r>
        <w:br/>
        <w:t xml:space="preserve">allein </w:t>
      </w:r>
      <w:proofErr w:type="spellStart"/>
      <w:r>
        <w:t>durck</w:t>
      </w:r>
      <w:proofErr w:type="spellEnd"/>
      <w:r>
        <w:t xml:space="preserve"> der seinen Namen,</w:t>
      </w:r>
      <w:r>
        <w:br/>
        <w:t xml:space="preserve">aus lauter Gnad und großer </w:t>
      </w:r>
      <w:proofErr w:type="spellStart"/>
      <w:r>
        <w:t>Güt</w:t>
      </w:r>
      <w:proofErr w:type="spellEnd"/>
      <w:r>
        <w:t>,</w:t>
      </w:r>
      <w:r>
        <w:br/>
        <w:t>des Singen wir fröhlich. Amen.</w:t>
      </w:r>
    </w:p>
    <w:p w14:paraId="22A96D25" w14:textId="77777777" w:rsidR="00FB6C07" w:rsidRDefault="00FB6C07" w:rsidP="00FB6C07">
      <w:pPr>
        <w:pStyle w:val="berschrift1"/>
      </w:pPr>
      <w:r w:rsidRPr="00FB6C07">
        <w:t>Das alte Jahr ist nun dahin,</w:t>
      </w:r>
    </w:p>
    <w:p w14:paraId="58CCF9DC" w14:textId="77777777" w:rsidR="00FB6C07" w:rsidRDefault="00FB6C07" w:rsidP="00FB6C07">
      <w:pPr>
        <w:pStyle w:val="StandardWeb"/>
        <w:spacing w:before="0" w:beforeAutospacing="0" w:after="150" w:afterAutospacing="0"/>
      </w:pPr>
      <w:r>
        <w:t>1.) Das alte Jahr ist nun dahin,</w:t>
      </w:r>
      <w:r>
        <w:br/>
        <w:t>Dir, höchster Gott, ist unser Sinn</w:t>
      </w:r>
      <w:r>
        <w:br/>
        <w:t>Für alle deine Gütigkeit</w:t>
      </w:r>
      <w:r>
        <w:br/>
        <w:t>Mit hohem Preis und Dank bereit.</w:t>
      </w:r>
    </w:p>
    <w:p w14:paraId="4A9A4975" w14:textId="77777777" w:rsidR="00FB6C07" w:rsidRDefault="00FB6C07" w:rsidP="00FB6C07">
      <w:pPr>
        <w:pStyle w:val="StandardWeb"/>
        <w:spacing w:before="0" w:beforeAutospacing="0" w:after="150" w:afterAutospacing="0"/>
      </w:pPr>
      <w:r>
        <w:t xml:space="preserve">2.) Du hast uns das </w:t>
      </w:r>
      <w:proofErr w:type="spellStart"/>
      <w:r>
        <w:t>vergangne</w:t>
      </w:r>
      <w:proofErr w:type="spellEnd"/>
      <w:r>
        <w:t xml:space="preserve"> Jahr</w:t>
      </w:r>
      <w:r>
        <w:br/>
        <w:t>Aus Not gerissen und Gefahr.</w:t>
      </w:r>
      <w:r>
        <w:br/>
        <w:t>In Gnaden unsrer stets verschont</w:t>
      </w:r>
      <w:r>
        <w:br/>
        <w:t>Und nie nach Würden uns gelohnt.</w:t>
      </w:r>
    </w:p>
    <w:p w14:paraId="1C00F3DC" w14:textId="77777777" w:rsidR="00FB6C07" w:rsidRDefault="00FB6C07" w:rsidP="00FB6C07">
      <w:pPr>
        <w:pStyle w:val="StandardWeb"/>
        <w:spacing w:before="0" w:beforeAutospacing="0" w:after="150" w:afterAutospacing="0"/>
      </w:pPr>
      <w:r>
        <w:t>3.) Den edlen Schatz, dein wertes Wort,</w:t>
      </w:r>
      <w:r>
        <w:br/>
        <w:t>Hast du verliehen diesem Ort,</w:t>
      </w:r>
      <w:r>
        <w:br/>
        <w:t>Uns dadurch an der Seel‘ gespeist,</w:t>
      </w:r>
      <w:r>
        <w:br/>
        <w:t>Dem Leib auch reiche Gnad‘ erweist.</w:t>
      </w:r>
    </w:p>
    <w:p w14:paraId="6B97F70A" w14:textId="77777777" w:rsidR="00FB6C07" w:rsidRDefault="00FB6C07" w:rsidP="00FB6C07">
      <w:pPr>
        <w:pStyle w:val="StandardWeb"/>
        <w:spacing w:before="0" w:beforeAutospacing="0" w:after="150" w:afterAutospacing="0"/>
      </w:pPr>
      <w:r>
        <w:t xml:space="preserve">4.) All unsers Glaubens Bitt‘ und </w:t>
      </w:r>
      <w:proofErr w:type="spellStart"/>
      <w:r>
        <w:t>Flehn</w:t>
      </w:r>
      <w:proofErr w:type="spellEnd"/>
      <w:r>
        <w:br/>
        <w:t xml:space="preserve">Hast du erhört und </w:t>
      </w:r>
      <w:proofErr w:type="spellStart"/>
      <w:r>
        <w:t>angesehn</w:t>
      </w:r>
      <w:proofErr w:type="spellEnd"/>
      <w:r>
        <w:t>,</w:t>
      </w:r>
      <w:r>
        <w:br/>
        <w:t xml:space="preserve">Oft mehr </w:t>
      </w:r>
      <w:proofErr w:type="spellStart"/>
      <w:r>
        <w:t>verliehn</w:t>
      </w:r>
      <w:proofErr w:type="spellEnd"/>
      <w:r>
        <w:t>, als wir begehrt,</w:t>
      </w:r>
      <w:r>
        <w:br/>
        <w:t>Dafür sei stets von uns verehrt.</w:t>
      </w:r>
    </w:p>
    <w:p w14:paraId="3FED3CB5" w14:textId="77777777" w:rsidR="00FB6C07" w:rsidRDefault="00FB6C07" w:rsidP="00FB6C07">
      <w:pPr>
        <w:pStyle w:val="StandardWeb"/>
        <w:spacing w:before="0" w:beforeAutospacing="0" w:after="150" w:afterAutospacing="0"/>
      </w:pPr>
      <w:r>
        <w:t>5.) Wir bitten ferner, frommer Gott!</w:t>
      </w:r>
      <w:r>
        <w:br/>
        <w:t>Steh uns noch bei in aller Not:</w:t>
      </w:r>
      <w:r>
        <w:br/>
        <w:t xml:space="preserve">Verzeih uns unsre </w:t>
      </w:r>
      <w:proofErr w:type="spellStart"/>
      <w:r>
        <w:t>Sünd</w:t>
      </w:r>
      <w:proofErr w:type="spellEnd"/>
      <w:r>
        <w:t>‘ und Fehl‘,</w:t>
      </w:r>
      <w:r>
        <w:br/>
        <w:t>Hilf an dem Leib, hilf an der Seel‘!</w:t>
      </w:r>
    </w:p>
    <w:p w14:paraId="0B3ED22F" w14:textId="77777777" w:rsidR="00FB6C07" w:rsidRDefault="00FB6C07" w:rsidP="00FB6C07">
      <w:pPr>
        <w:pStyle w:val="StandardWeb"/>
        <w:spacing w:before="0" w:beforeAutospacing="0" w:after="150" w:afterAutospacing="0"/>
      </w:pPr>
      <w:r>
        <w:t>6.) Dein Wort, der Seelen Medizin,</w:t>
      </w:r>
      <w:r>
        <w:br/>
        <w:t xml:space="preserve">Lass bei uns, Herr, noch ferner </w:t>
      </w:r>
      <w:proofErr w:type="spellStart"/>
      <w:r>
        <w:t>blühn</w:t>
      </w:r>
      <w:proofErr w:type="spellEnd"/>
      <w:r>
        <w:t>.</w:t>
      </w:r>
      <w:r>
        <w:br/>
        <w:t>Gib treue Lehrer, treib vorbei</w:t>
      </w:r>
      <w:r>
        <w:br/>
        <w:t>Des Teufels List und Ketzerei.</w:t>
      </w:r>
    </w:p>
    <w:p w14:paraId="0412142B" w14:textId="77777777" w:rsidR="00FB6C07" w:rsidRDefault="00FB6C07" w:rsidP="00FB6C07">
      <w:pPr>
        <w:pStyle w:val="StandardWeb"/>
        <w:spacing w:before="0" w:beforeAutospacing="0" w:after="150" w:afterAutospacing="0"/>
      </w:pPr>
      <w:r>
        <w:t>7.) Gib unsrer Obrigkeit auch Gnad,</w:t>
      </w:r>
      <w:r>
        <w:br/>
      </w:r>
      <w:proofErr w:type="spellStart"/>
      <w:r>
        <w:t>Wend</w:t>
      </w:r>
      <w:proofErr w:type="spellEnd"/>
      <w:r>
        <w:t xml:space="preserve"> ab den Krieg, gib Friedens-Rat,</w:t>
      </w:r>
      <w:r>
        <w:br/>
        <w:t>Dass wir und sie in stiller Ruh‘</w:t>
      </w:r>
      <w:r>
        <w:br/>
        <w:t>All‘ unser Leben bringen zu.</w:t>
      </w:r>
    </w:p>
    <w:p w14:paraId="449C66D9" w14:textId="77777777" w:rsidR="00FB6C07" w:rsidRDefault="00FB6C07" w:rsidP="00FB6C07">
      <w:pPr>
        <w:pStyle w:val="StandardWeb"/>
        <w:spacing w:before="0" w:beforeAutospacing="0" w:after="150" w:afterAutospacing="0"/>
      </w:pPr>
      <w:r>
        <w:t>8.) Feucht an das Land, gib Sonnenschein,</w:t>
      </w:r>
      <w:r>
        <w:br/>
        <w:t xml:space="preserve">Lass wachsen Gras, </w:t>
      </w:r>
      <w:proofErr w:type="spellStart"/>
      <w:r>
        <w:t>Getreid</w:t>
      </w:r>
      <w:proofErr w:type="spellEnd"/>
      <w:r>
        <w:t>‘ und Wein,</w:t>
      </w:r>
      <w:r>
        <w:br/>
        <w:t>Dass Wild und Vieh von deiner Gab</w:t>
      </w:r>
      <w:r>
        <w:br/>
        <w:t>Auch neben uns zu leben hab.</w:t>
      </w:r>
    </w:p>
    <w:p w14:paraId="3F2279A2" w14:textId="77777777" w:rsidR="00FB6C07" w:rsidRDefault="00FB6C07" w:rsidP="00FB6C07">
      <w:pPr>
        <w:pStyle w:val="StandardWeb"/>
        <w:spacing w:before="0" w:beforeAutospacing="0" w:after="150" w:afterAutospacing="0"/>
      </w:pPr>
      <w:r>
        <w:t>9.) Gib, was uns dient, zu jeder Zeit,</w:t>
      </w:r>
      <w:r>
        <w:br/>
        <w:t>Nicht Überfluss, nicht Dürftigkeit,</w:t>
      </w:r>
      <w:r>
        <w:br/>
        <w:t>Damit nicht unser Herz beschwert,</w:t>
      </w:r>
      <w:r>
        <w:br/>
        <w:t xml:space="preserve">Noch sonst der Geist verführet </w:t>
      </w:r>
      <w:proofErr w:type="spellStart"/>
      <w:r>
        <w:t>werd</w:t>
      </w:r>
      <w:proofErr w:type="spellEnd"/>
      <w:r>
        <w:t>.</w:t>
      </w:r>
    </w:p>
    <w:p w14:paraId="28A11DC9" w14:textId="77777777" w:rsidR="00FB6C07" w:rsidRDefault="00FB6C07" w:rsidP="00FB6C07">
      <w:pPr>
        <w:pStyle w:val="StandardWeb"/>
        <w:spacing w:before="0" w:beforeAutospacing="0" w:after="150" w:afterAutospacing="0"/>
      </w:pPr>
      <w:r>
        <w:t xml:space="preserve">10.) </w:t>
      </w:r>
      <w:proofErr w:type="spellStart"/>
      <w:r>
        <w:t>Hättst</w:t>
      </w:r>
      <w:proofErr w:type="spellEnd"/>
      <w:r>
        <w:t xml:space="preserve"> du es auch, o Gott, ersehn,</w:t>
      </w:r>
      <w:r>
        <w:br/>
        <w:t xml:space="preserve">Wir sollten teils mit Tod </w:t>
      </w:r>
      <w:proofErr w:type="spellStart"/>
      <w:r>
        <w:t>abgehn</w:t>
      </w:r>
      <w:proofErr w:type="spellEnd"/>
      <w:r>
        <w:t>,</w:t>
      </w:r>
      <w:r>
        <w:br/>
        <w:t>So lass uns nicht, hilf, steh uns bei,</w:t>
      </w:r>
      <w:r>
        <w:br/>
        <w:t xml:space="preserve">Ein selig‘ Stündlein uns </w:t>
      </w:r>
      <w:proofErr w:type="spellStart"/>
      <w:r>
        <w:t>verleih</w:t>
      </w:r>
      <w:proofErr w:type="spellEnd"/>
      <w:r>
        <w:t>!</w:t>
      </w:r>
    </w:p>
    <w:p w14:paraId="48006B01" w14:textId="77777777" w:rsidR="00FB6C07" w:rsidRDefault="00FB6C07" w:rsidP="00FB6C07">
      <w:pPr>
        <w:pStyle w:val="StandardWeb"/>
        <w:spacing w:before="0" w:beforeAutospacing="0" w:after="150" w:afterAutospacing="0"/>
      </w:pPr>
      <w:r>
        <w:t>11.) Nimm auf die Seel in deine Hand,</w:t>
      </w:r>
      <w:r>
        <w:br/>
        <w:t>Den Leib bedecke kühler Sand</w:t>
      </w:r>
      <w:r>
        <w:br/>
        <w:t>Bis du sie beide bringst zur Freud,</w:t>
      </w:r>
      <w:r>
        <w:br/>
        <w:t>Da sie dich sehn in Ewigkeit.</w:t>
      </w:r>
    </w:p>
    <w:p w14:paraId="584D3BC1" w14:textId="77777777" w:rsidR="00FB6C07" w:rsidRDefault="00FB6C07" w:rsidP="00FB6C07">
      <w:pPr>
        <w:pStyle w:val="berschrift1"/>
      </w:pPr>
      <w:r w:rsidRPr="00FB6C07">
        <w:t>Dein Werk, Erlöser, ist vollendet</w:t>
      </w:r>
    </w:p>
    <w:p w14:paraId="25FA4151" w14:textId="77777777" w:rsidR="00FB6C07" w:rsidRDefault="00FB6C07" w:rsidP="00FB6C07">
      <w:pPr>
        <w:pStyle w:val="StandardWeb"/>
        <w:spacing w:before="0" w:beforeAutospacing="0" w:after="150" w:afterAutospacing="0"/>
      </w:pPr>
      <w:r>
        <w:t>1.) Dein Werk, Erlöser, ist vollendet,</w:t>
      </w:r>
      <w:r>
        <w:br/>
        <w:t>Vollendet ist auch unser Heil.</w:t>
      </w:r>
      <w:r>
        <w:br/>
        <w:t>Uns liebt der Gott, der dich gesendet</w:t>
      </w:r>
      <w:r>
        <w:br/>
        <w:t>Und seine Huld wird uns zu Teil.</w:t>
      </w:r>
      <w:r>
        <w:br/>
        <w:t>Verklärt erhebst du dich vom Staube,</w:t>
      </w:r>
      <w:r>
        <w:br/>
        <w:t>Dir nach schwingt sich der Deinen Glaube</w:t>
      </w:r>
      <w:r>
        <w:br/>
        <w:t>Und dringet bis zu Gottes Thron.</w:t>
      </w:r>
      <w:r>
        <w:br/>
        <w:t>Dort, sieht er, krönt nach allen Leiden</w:t>
      </w:r>
      <w:r>
        <w:br/>
        <w:t xml:space="preserve">Dein Gott mit Sieg und </w:t>
      </w:r>
      <w:proofErr w:type="spellStart"/>
      <w:r>
        <w:t>ew’gen</w:t>
      </w:r>
      <w:proofErr w:type="spellEnd"/>
      <w:r>
        <w:t xml:space="preserve"> Freuden</w:t>
      </w:r>
      <w:r>
        <w:br/>
        <w:t>Dich, Gottes und des Menschen Sohn.</w:t>
      </w:r>
    </w:p>
    <w:p w14:paraId="0CA890FA" w14:textId="77777777" w:rsidR="00FB6C07" w:rsidRDefault="00FB6C07" w:rsidP="00FB6C07">
      <w:pPr>
        <w:pStyle w:val="StandardWeb"/>
        <w:spacing w:before="0" w:beforeAutospacing="0" w:after="150" w:afterAutospacing="0"/>
      </w:pPr>
      <w:r>
        <w:t>2.) Du scheidest und die Jünger fallen</w:t>
      </w:r>
      <w:r>
        <w:br/>
        <w:t>Anbetend auf ihr Angesicht.</w:t>
      </w:r>
      <w:r>
        <w:br/>
        <w:t>Sie sehn die Wolken dich umwallen</w:t>
      </w:r>
      <w:r>
        <w:br/>
        <w:t>In Majestät voll Himmelslicht.</w:t>
      </w:r>
      <w:r>
        <w:br/>
        <w:t>Noch sehnest du die treu Geliebten,</w:t>
      </w:r>
      <w:r>
        <w:br/>
        <w:t>Du senkest Trost auf die Betrübten,</w:t>
      </w:r>
      <w:r>
        <w:br/>
        <w:t>Strömst frohe Hoffnung in ihr Herz.</w:t>
      </w:r>
      <w:r>
        <w:br/>
        <w:t>Sie sehn: Wie du von Gott gekommen,</w:t>
      </w:r>
      <w:r>
        <w:br/>
        <w:t>Wirst du nun wieder aufgenommen,</w:t>
      </w:r>
      <w:r>
        <w:br/>
        <w:t>Zu hoher Wonne wird ihr Schmerz.</w:t>
      </w:r>
    </w:p>
    <w:p w14:paraId="39CE8469" w14:textId="77777777" w:rsidR="00FB6C07" w:rsidRDefault="00FB6C07" w:rsidP="00FB6C07">
      <w:pPr>
        <w:pStyle w:val="StandardWeb"/>
        <w:spacing w:before="0" w:beforeAutospacing="0" w:after="150" w:afterAutospacing="0"/>
      </w:pPr>
      <w:r>
        <w:t xml:space="preserve">3.) Auch ich </w:t>
      </w:r>
      <w:proofErr w:type="spellStart"/>
      <w:r>
        <w:t>seh</w:t>
      </w:r>
      <w:proofErr w:type="spellEnd"/>
      <w:r>
        <w:t xml:space="preserve"> auf, du mein Vertreter</w:t>
      </w:r>
      <w:r>
        <w:br/>
        <w:t xml:space="preserve">Und </w:t>
      </w:r>
      <w:proofErr w:type="spellStart"/>
      <w:r>
        <w:t>bet</w:t>
      </w:r>
      <w:proofErr w:type="spellEnd"/>
      <w:r>
        <w:t xml:space="preserve"> in Freudentränen an!</w:t>
      </w:r>
      <w:r>
        <w:br/>
        <w:t>Ich weiß, dass auch ein schwacher Beter</w:t>
      </w:r>
      <w:r>
        <w:br/>
        <w:t>Im Staube dir gefallen kann.</w:t>
      </w:r>
      <w:r>
        <w:br/>
        <w:t>Gib meinem Glauben Mut und Leben,</w:t>
      </w:r>
      <w:r>
        <w:br/>
        <w:t>Zu dir sich freudig zu erheben</w:t>
      </w:r>
      <w:r>
        <w:br/>
        <w:t>Zu dir, der uns mit Gott vereint.</w:t>
      </w:r>
      <w:r>
        <w:br/>
        <w:t xml:space="preserve">Ja, du, des </w:t>
      </w:r>
      <w:proofErr w:type="spellStart"/>
      <w:r>
        <w:t>künft’gen</w:t>
      </w:r>
      <w:proofErr w:type="spellEnd"/>
      <w:r>
        <w:t xml:space="preserve"> Lebens Sonne,</w:t>
      </w:r>
      <w:r>
        <w:br/>
        <w:t>Des Himmels und der Erden Wonne,</w:t>
      </w:r>
      <w:r>
        <w:br/>
        <w:t>Du bist mein Bruder und mein Freund.</w:t>
      </w:r>
    </w:p>
    <w:p w14:paraId="42BA95D3" w14:textId="77777777" w:rsidR="00FB6C07" w:rsidRDefault="00FB6C07" w:rsidP="00FB6C07">
      <w:pPr>
        <w:pStyle w:val="StandardWeb"/>
        <w:spacing w:before="0" w:beforeAutospacing="0" w:after="150" w:afterAutospacing="0"/>
      </w:pPr>
      <w:r>
        <w:t>4.) Einst wirst du herrlich wiederkommen.</w:t>
      </w:r>
      <w:r>
        <w:br/>
        <w:t>Erlöser, komm, so rufen wir!</w:t>
      </w:r>
      <w:r>
        <w:br/>
        <w:t xml:space="preserve">Im Tränental </w:t>
      </w:r>
      <w:proofErr w:type="spellStart"/>
      <w:r>
        <w:t>schaun</w:t>
      </w:r>
      <w:proofErr w:type="spellEnd"/>
      <w:r>
        <w:t xml:space="preserve"> deine Frommen</w:t>
      </w:r>
      <w:r>
        <w:br/>
        <w:t>Voll heißer Sehnsucht auf zu dir.</w:t>
      </w:r>
      <w:r>
        <w:br/>
        <w:t>Mit Wonne sehn sie dir entgegen,</w:t>
      </w:r>
      <w:r>
        <w:br/>
        <w:t>Erwarten Heil von dir und Segen</w:t>
      </w:r>
      <w:r>
        <w:br/>
        <w:t>Und Teil an deiner Herrlichkeit.</w:t>
      </w:r>
      <w:r>
        <w:br/>
        <w:t xml:space="preserve">Du wirst den </w:t>
      </w:r>
      <w:proofErr w:type="spellStart"/>
      <w:r>
        <w:t>Gläub’gen</w:t>
      </w:r>
      <w:proofErr w:type="spellEnd"/>
      <w:r>
        <w:t>, die hier weinen,</w:t>
      </w:r>
      <w:r>
        <w:br/>
        <w:t>Vom Himmel als ihr Freund erscheinen</w:t>
      </w:r>
      <w:r>
        <w:br/>
        <w:t>Und Jubel wird der Erde Leid.</w:t>
      </w:r>
    </w:p>
    <w:p w14:paraId="555D3E41" w14:textId="77777777" w:rsidR="00FB6C07" w:rsidRDefault="00FB6C07" w:rsidP="00FB6C07">
      <w:pPr>
        <w:pStyle w:val="berschrift1"/>
      </w:pPr>
      <w:r w:rsidRPr="00FB6C07">
        <w:t>Der du zu Gott erhöhet bist</w:t>
      </w:r>
    </w:p>
    <w:p w14:paraId="752A3966" w14:textId="77777777" w:rsidR="00FB6C07" w:rsidRDefault="00FB6C07" w:rsidP="00FB6C07">
      <w:pPr>
        <w:pStyle w:val="StandardWeb"/>
        <w:spacing w:before="0" w:beforeAutospacing="0" w:after="150" w:afterAutospacing="0"/>
      </w:pPr>
      <w:r>
        <w:t>1.) Der du zu Gott erhöhet bist,</w:t>
      </w:r>
      <w:r>
        <w:br/>
        <w:t>Du fährst zum Himmel, Jesus Christ!</w:t>
      </w:r>
      <w:r>
        <w:br/>
        <w:t>Immanuel, dir danken wir,</w:t>
      </w:r>
      <w:r>
        <w:br/>
        <w:t>Stärk uns mit Heil und Kraft von dir!</w:t>
      </w:r>
    </w:p>
    <w:p w14:paraId="6FE8EC92" w14:textId="77777777" w:rsidR="00FB6C07" w:rsidRDefault="00FB6C07" w:rsidP="00FB6C07">
      <w:pPr>
        <w:pStyle w:val="StandardWeb"/>
        <w:spacing w:before="0" w:beforeAutospacing="0" w:after="150" w:afterAutospacing="0"/>
      </w:pPr>
      <w:r>
        <w:t>2.) Dir sind die Himmel Untertan,</w:t>
      </w:r>
      <w:r>
        <w:br/>
        <w:t>Dich beten alle Engel an.</w:t>
      </w:r>
      <w:r>
        <w:br/>
        <w:t>Du lebst, regierst dem Vater gleich</w:t>
      </w:r>
      <w:r>
        <w:br/>
        <w:t>Und hast, wie er, ein ewig‘ Reich.</w:t>
      </w:r>
    </w:p>
    <w:p w14:paraId="55C89A3E" w14:textId="77777777" w:rsidR="00FB6C07" w:rsidRDefault="00FB6C07" w:rsidP="00FB6C07">
      <w:pPr>
        <w:pStyle w:val="StandardWeb"/>
        <w:spacing w:before="0" w:beforeAutospacing="0" w:after="150" w:afterAutospacing="0"/>
      </w:pPr>
      <w:r>
        <w:t>3.) Du hast gesiegt, wir siegen mit.</w:t>
      </w:r>
      <w:r>
        <w:br/>
        <w:t>Wer will verdammen? Er vertritt,</w:t>
      </w:r>
      <w:r>
        <w:br/>
        <w:t>Es klage, wer da will, uns an:</w:t>
      </w:r>
      <w:r>
        <w:br/>
        <w:t>Er nimmt sich seiner Brüder an.</w:t>
      </w:r>
    </w:p>
    <w:p w14:paraId="0BD22A72" w14:textId="77777777" w:rsidR="00FB6C07" w:rsidRDefault="00FB6C07" w:rsidP="00FB6C07">
      <w:pPr>
        <w:pStyle w:val="StandardWeb"/>
        <w:spacing w:before="0" w:beforeAutospacing="0" w:after="150" w:afterAutospacing="0"/>
      </w:pPr>
      <w:r>
        <w:t>4.) Wohl dem, der nur auf dich vertraut,</w:t>
      </w:r>
      <w:r>
        <w:br/>
        <w:t>Sein Heil auf dich, den Felsen, baut!</w:t>
      </w:r>
      <w:r>
        <w:br/>
        <w:t>Flieh, Sünde, wir entsagen dir.</w:t>
      </w:r>
      <w:r>
        <w:br/>
        <w:t>Dem Herrn des Himmels dienen wir.</w:t>
      </w:r>
    </w:p>
    <w:p w14:paraId="18B31CCD" w14:textId="77777777" w:rsidR="00FB6C07" w:rsidRDefault="00FB6C07" w:rsidP="00FB6C07">
      <w:pPr>
        <w:pStyle w:val="StandardWeb"/>
        <w:spacing w:before="0" w:beforeAutospacing="0" w:after="150" w:afterAutospacing="0"/>
      </w:pPr>
      <w:r>
        <w:t>5.) Du, Herr, bist unser höchstes Gut,</w:t>
      </w:r>
      <w:r>
        <w:br/>
        <w:t>Denn du erwarbst uns durch dein Blut</w:t>
      </w:r>
      <w:r>
        <w:br/>
        <w:t>Des Vaters Huld und gabst den Geist,</w:t>
      </w:r>
      <w:r>
        <w:br/>
        <w:t>Der uns zum Leben unterweist.</w:t>
      </w:r>
    </w:p>
    <w:p w14:paraId="2A649F98" w14:textId="77777777" w:rsidR="00FB6C07" w:rsidRDefault="00FB6C07" w:rsidP="00FB6C07">
      <w:pPr>
        <w:pStyle w:val="StandardWeb"/>
        <w:spacing w:before="0" w:beforeAutospacing="0" w:after="150" w:afterAutospacing="0"/>
      </w:pPr>
      <w:r>
        <w:t>6.) Du leitest uns und unser ist</w:t>
      </w:r>
      <w:r>
        <w:br/>
        <w:t>Dein Reich, dein Himmel, Jesus Christ!</w:t>
      </w:r>
      <w:r>
        <w:br/>
        <w:t>Einst werden, durch den Glauben dein,</w:t>
      </w:r>
      <w:r>
        <w:br/>
        <w:t xml:space="preserve">Wir deines Ruhms uns ewig </w:t>
      </w:r>
      <w:proofErr w:type="spellStart"/>
      <w:r>
        <w:t>freun</w:t>
      </w:r>
      <w:proofErr w:type="spellEnd"/>
      <w:r>
        <w:t>.</w:t>
      </w:r>
    </w:p>
    <w:p w14:paraId="714B49C1" w14:textId="77777777" w:rsidR="00FB6C07" w:rsidRDefault="00FB6C07" w:rsidP="00FB6C07">
      <w:pPr>
        <w:pStyle w:val="StandardWeb"/>
        <w:spacing w:before="0" w:beforeAutospacing="0" w:after="150" w:afterAutospacing="0"/>
      </w:pPr>
      <w:r>
        <w:t>7.) Du hast die Menschen nicht verschmäht,</w:t>
      </w:r>
      <w:r>
        <w:br/>
        <w:t>Hast uns erlöst und bist erhöht.</w:t>
      </w:r>
      <w:r>
        <w:br/>
        <w:t>Erhöre nun auf deinem Thron</w:t>
      </w:r>
      <w:r>
        <w:br/>
        <w:t>Uns, deine Brüder, Gottes Sohn!</w:t>
      </w:r>
    </w:p>
    <w:p w14:paraId="70597283" w14:textId="77777777" w:rsidR="00FB6C07" w:rsidRDefault="00FB6C07" w:rsidP="00FB6C07">
      <w:pPr>
        <w:pStyle w:val="StandardWeb"/>
        <w:spacing w:before="0" w:beforeAutospacing="0" w:after="150" w:afterAutospacing="0"/>
      </w:pPr>
      <w:r>
        <w:t>8.) Erhalt uns deine Lehre, gib</w:t>
      </w:r>
      <w:r>
        <w:br/>
        <w:t>Zu allen Guten Kraft und Trieb!</w:t>
      </w:r>
      <w:r>
        <w:br/>
        <w:t>Gib in Versuchung Nüchternheit,</w:t>
      </w:r>
      <w:r>
        <w:br/>
        <w:t>In Prüfung Mut und Festigkeit!</w:t>
      </w:r>
    </w:p>
    <w:p w14:paraId="328B001B" w14:textId="77777777" w:rsidR="00FB6C07" w:rsidRDefault="00FB6C07" w:rsidP="00FB6C07">
      <w:pPr>
        <w:pStyle w:val="StandardWeb"/>
        <w:spacing w:before="0" w:beforeAutospacing="0" w:after="150" w:afterAutospacing="0"/>
      </w:pPr>
      <w:r>
        <w:t>9.) Herr, nimm uns an, wenn du Gericht</w:t>
      </w:r>
      <w:r>
        <w:br/>
        <w:t>Zu halten kommst, verwirf uns nicht.</w:t>
      </w:r>
      <w:r>
        <w:br/>
        <w:t xml:space="preserve">Lass uns zu deiner Rechten </w:t>
      </w:r>
      <w:proofErr w:type="spellStart"/>
      <w:r>
        <w:t>stehn</w:t>
      </w:r>
      <w:proofErr w:type="spellEnd"/>
      <w:r>
        <w:br/>
        <w:t>Und deine Herrlichkeit uns sehn!</w:t>
      </w:r>
    </w:p>
    <w:p w14:paraId="5C9F68A1" w14:textId="77777777" w:rsidR="00FB6C07" w:rsidRDefault="00FB6C07" w:rsidP="00FB6C07">
      <w:pPr>
        <w:pStyle w:val="berschrift1"/>
      </w:pPr>
      <w:r w:rsidRPr="00FB6C07">
        <w:t>Der König über alle König groß</w:t>
      </w:r>
    </w:p>
    <w:p w14:paraId="6A7DE158" w14:textId="77777777" w:rsidR="00FB6C07" w:rsidRDefault="00FB6C07" w:rsidP="00FB6C07">
      <w:pPr>
        <w:pStyle w:val="StandardWeb"/>
        <w:spacing w:before="0" w:beforeAutospacing="0" w:after="150" w:afterAutospacing="0"/>
      </w:pPr>
      <w:r>
        <w:t>Der König über alle König’ groß</w:t>
      </w:r>
      <w:r>
        <w:br/>
      </w:r>
      <w:proofErr w:type="spellStart"/>
      <w:r>
        <w:t>reit’t</w:t>
      </w:r>
      <w:proofErr w:type="spellEnd"/>
      <w:r>
        <w:t xml:space="preserve"> jetzt herein gar arm und bloß.</w:t>
      </w:r>
      <w:r>
        <w:br/>
        <w:t>O wie in großer Herrlichkeit</w:t>
      </w:r>
      <w:r>
        <w:br/>
        <w:t>wird er kommen zur letzten Zeit.</w:t>
      </w:r>
    </w:p>
    <w:p w14:paraId="7A3AECA5" w14:textId="77777777" w:rsidR="00FB6C07" w:rsidRDefault="00FB6C07" w:rsidP="00FB6C07">
      <w:pPr>
        <w:pStyle w:val="StandardWeb"/>
        <w:spacing w:before="0" w:beforeAutospacing="0" w:after="150" w:afterAutospacing="0"/>
      </w:pPr>
      <w:proofErr w:type="spellStart"/>
      <w:r>
        <w:t>Qui</w:t>
      </w:r>
      <w:proofErr w:type="spellEnd"/>
      <w:r>
        <w:t xml:space="preserve"> Jesum Christum </w:t>
      </w:r>
      <w:proofErr w:type="spellStart"/>
      <w:r>
        <w:t>nouit</w:t>
      </w:r>
      <w:proofErr w:type="spellEnd"/>
      <w:r>
        <w:t xml:space="preserve"> wohl</w:t>
      </w:r>
      <w:r>
        <w:br/>
      </w:r>
      <w:proofErr w:type="spellStart"/>
      <w:r>
        <w:t>vitam</w:t>
      </w:r>
      <w:proofErr w:type="spellEnd"/>
      <w:r>
        <w:t xml:space="preserve"> </w:t>
      </w:r>
      <w:proofErr w:type="spellStart"/>
      <w:r>
        <w:t>semper</w:t>
      </w:r>
      <w:proofErr w:type="spellEnd"/>
      <w:r>
        <w:t xml:space="preserve"> </w:t>
      </w:r>
      <w:proofErr w:type="spellStart"/>
      <w:r>
        <w:t>sernare</w:t>
      </w:r>
      <w:proofErr w:type="spellEnd"/>
      <w:r>
        <w:t xml:space="preserve"> soll.</w:t>
      </w:r>
      <w:r>
        <w:br/>
      </w:r>
      <w:proofErr w:type="spellStart"/>
      <w:r>
        <w:t>Omnis</w:t>
      </w:r>
      <w:proofErr w:type="spellEnd"/>
      <w:r>
        <w:t xml:space="preserve"> </w:t>
      </w:r>
      <w:proofErr w:type="spellStart"/>
      <w:r>
        <w:t>doctrina</w:t>
      </w:r>
      <w:proofErr w:type="spellEnd"/>
      <w:r>
        <w:t xml:space="preserve"> </w:t>
      </w:r>
      <w:proofErr w:type="spellStart"/>
      <w:r>
        <w:t>puluis</w:t>
      </w:r>
      <w:proofErr w:type="spellEnd"/>
      <w:r>
        <w:t xml:space="preserve"> ist,</w:t>
      </w:r>
      <w:r>
        <w:br/>
      </w:r>
      <w:proofErr w:type="spellStart"/>
      <w:r>
        <w:t>fides</w:t>
      </w:r>
      <w:proofErr w:type="spellEnd"/>
      <w:r>
        <w:t xml:space="preserve"> </w:t>
      </w:r>
      <w:proofErr w:type="spellStart"/>
      <w:r>
        <w:t>manet</w:t>
      </w:r>
      <w:proofErr w:type="spellEnd"/>
      <w:r>
        <w:t xml:space="preserve"> et sine List.</w:t>
      </w:r>
    </w:p>
    <w:p w14:paraId="41956390" w14:textId="77777777" w:rsidR="00FB6C07" w:rsidRDefault="00FB6C07" w:rsidP="00FB6C07">
      <w:pPr>
        <w:pStyle w:val="StandardWeb"/>
        <w:spacing w:before="0" w:beforeAutospacing="0" w:after="150" w:afterAutospacing="0"/>
      </w:pPr>
      <w:proofErr w:type="spellStart"/>
      <w:r>
        <w:t>Fide</w:t>
      </w:r>
      <w:proofErr w:type="spellEnd"/>
      <w:r>
        <w:t xml:space="preserve"> </w:t>
      </w:r>
      <w:proofErr w:type="spellStart"/>
      <w:r>
        <w:t>saluamur</w:t>
      </w:r>
      <w:proofErr w:type="spellEnd"/>
      <w:r>
        <w:t>, glaubst du das,</w:t>
      </w:r>
      <w:r>
        <w:br/>
      </w:r>
      <w:proofErr w:type="spellStart"/>
      <w:r>
        <w:t>habebis</w:t>
      </w:r>
      <w:proofErr w:type="spellEnd"/>
      <w:r>
        <w:t xml:space="preserve"> </w:t>
      </w:r>
      <w:proofErr w:type="spellStart"/>
      <w:r>
        <w:t>bona</w:t>
      </w:r>
      <w:proofErr w:type="spellEnd"/>
      <w:r>
        <w:t xml:space="preserve"> ohne Maß.</w:t>
      </w:r>
      <w:r>
        <w:br/>
        <w:t xml:space="preserve">Committe </w:t>
      </w:r>
      <w:proofErr w:type="spellStart"/>
      <w:r>
        <w:t>cuncta</w:t>
      </w:r>
      <w:proofErr w:type="spellEnd"/>
      <w:r>
        <w:t xml:space="preserve"> deinem Gott,</w:t>
      </w:r>
      <w:r>
        <w:br/>
      </w:r>
      <w:proofErr w:type="spellStart"/>
      <w:r>
        <w:t>qui</w:t>
      </w:r>
      <w:proofErr w:type="spellEnd"/>
      <w:r>
        <w:t xml:space="preserve"> </w:t>
      </w:r>
      <w:proofErr w:type="spellStart"/>
      <w:r>
        <w:t>te</w:t>
      </w:r>
      <w:proofErr w:type="spellEnd"/>
      <w:r>
        <w:t xml:space="preserve"> </w:t>
      </w:r>
      <w:proofErr w:type="spellStart"/>
      <w:r>
        <w:t>inuat</w:t>
      </w:r>
      <w:proofErr w:type="spellEnd"/>
      <w:r>
        <w:t xml:space="preserve"> in aller Not.</w:t>
      </w:r>
      <w:r>
        <w:br/>
        <w:t xml:space="preserve">Wart </w:t>
      </w:r>
      <w:proofErr w:type="spellStart"/>
      <w:r>
        <w:t>dein’s</w:t>
      </w:r>
      <w:proofErr w:type="spellEnd"/>
      <w:r>
        <w:t xml:space="preserve"> Berufs, </w:t>
      </w:r>
      <w:proofErr w:type="spellStart"/>
      <w:r>
        <w:t>tunc</w:t>
      </w:r>
      <w:proofErr w:type="spellEnd"/>
      <w:r>
        <w:t xml:space="preserve"> Spiritus</w:t>
      </w:r>
      <w:r>
        <w:br/>
        <w:t xml:space="preserve">wird dich erhalten </w:t>
      </w:r>
      <w:proofErr w:type="spellStart"/>
      <w:r>
        <w:t>coelitus</w:t>
      </w:r>
      <w:proofErr w:type="spellEnd"/>
      <w:r>
        <w:t>.</w:t>
      </w:r>
    </w:p>
    <w:p w14:paraId="2223337D" w14:textId="77777777" w:rsidR="002F5F04" w:rsidRDefault="002F5F04" w:rsidP="002F5F04">
      <w:pPr>
        <w:pStyle w:val="berschrift1"/>
      </w:pPr>
      <w:r w:rsidRPr="002F5F04">
        <w:t>Der Maie, der Maie</w:t>
      </w:r>
    </w:p>
    <w:p w14:paraId="3B7B0EC3" w14:textId="77777777" w:rsidR="002F5F04" w:rsidRPr="002F5F04" w:rsidRDefault="002F5F04" w:rsidP="002F5F04">
      <w:pPr>
        <w:rPr>
          <w:b/>
          <w:szCs w:val="24"/>
        </w:rPr>
      </w:pPr>
      <w:r w:rsidRPr="002F5F04">
        <w:rPr>
          <w:rStyle w:val="Fett"/>
          <w:b w:val="0"/>
          <w:i/>
        </w:rPr>
        <w:t>Psalm 23</w:t>
      </w:r>
    </w:p>
    <w:p w14:paraId="7AF22C32" w14:textId="77777777" w:rsidR="002F5F04" w:rsidRDefault="002F5F04" w:rsidP="002F5F04">
      <w:pPr>
        <w:pStyle w:val="StandardWeb"/>
        <w:spacing w:before="0" w:beforeAutospacing="0" w:after="150" w:afterAutospacing="0"/>
      </w:pPr>
      <w:r>
        <w:t>Der Maie, der Maie</w:t>
      </w:r>
      <w:r>
        <w:br/>
        <w:t>bringt uns der Blümlein viel,</w:t>
      </w:r>
      <w:r>
        <w:br/>
        <w:t>ich trag ein frei Gemüte,</w:t>
      </w:r>
      <w:r>
        <w:br/>
        <w:t>mein Herz ist frisch und still,</w:t>
      </w:r>
      <w:r>
        <w:br/>
        <w:t>mein Herz ist frisch und still.</w:t>
      </w:r>
    </w:p>
    <w:p w14:paraId="379686CE" w14:textId="77777777" w:rsidR="002F5F04" w:rsidRDefault="002F5F04" w:rsidP="002F5F04">
      <w:pPr>
        <w:pStyle w:val="StandardWeb"/>
        <w:spacing w:before="0" w:beforeAutospacing="0" w:after="150" w:afterAutospacing="0"/>
      </w:pPr>
      <w:r>
        <w:t>2. Christus, der wahre Gottessohn</w:t>
      </w:r>
      <w:r>
        <w:br/>
        <w:t>ist jetzt mein treuer Hirt,</w:t>
      </w:r>
      <w:r>
        <w:br/>
        <w:t>ich war ein armes Schäflein,</w:t>
      </w:r>
      <w:r>
        <w:br/>
        <w:t>in Sünden gar verirrt,</w:t>
      </w:r>
      <w:r>
        <w:br/>
        <w:t>in Sünden gar verirrt.</w:t>
      </w:r>
    </w:p>
    <w:p w14:paraId="24BE646E" w14:textId="77777777" w:rsidR="002F5F04" w:rsidRDefault="002F5F04" w:rsidP="002F5F04">
      <w:pPr>
        <w:pStyle w:val="StandardWeb"/>
        <w:spacing w:before="0" w:beforeAutospacing="0" w:after="150" w:afterAutospacing="0"/>
      </w:pPr>
      <w:r>
        <w:t>3. Er weidet mich auf grüner Au,</w:t>
      </w:r>
      <w:r>
        <w:br/>
        <w:t xml:space="preserve">kein Mangel </w:t>
      </w:r>
      <w:proofErr w:type="spellStart"/>
      <w:r>
        <w:t>läßt</w:t>
      </w:r>
      <w:proofErr w:type="spellEnd"/>
      <w:r>
        <w:t xml:space="preserve"> er mir,</w:t>
      </w:r>
      <w:r>
        <w:br/>
        <w:t>zum frischen Wasser führt er mich</w:t>
      </w:r>
      <w:r>
        <w:br/>
        <w:t>und tut all mein Begier,</w:t>
      </w:r>
      <w:r>
        <w:br/>
        <w:t>und tut all mein Begier.</w:t>
      </w:r>
    </w:p>
    <w:p w14:paraId="371F9066" w14:textId="77777777" w:rsidR="002F5F04" w:rsidRDefault="002F5F04" w:rsidP="002F5F04">
      <w:pPr>
        <w:pStyle w:val="StandardWeb"/>
        <w:spacing w:before="0" w:beforeAutospacing="0" w:after="150" w:afterAutospacing="0"/>
      </w:pPr>
      <w:r>
        <w:t>4. Mein’ Seel’ will er erquicken</w:t>
      </w:r>
      <w:r>
        <w:br/>
        <w:t>mit seinem Wort und Lehr,</w:t>
      </w:r>
      <w:r>
        <w:br/>
        <w:t>er führet mich auf rechter Straß</w:t>
      </w:r>
      <w:r>
        <w:br/>
        <w:t>um seines Namens Ehr,</w:t>
      </w:r>
      <w:r>
        <w:br/>
        <w:t>um seines Namens Ehr.</w:t>
      </w:r>
    </w:p>
    <w:p w14:paraId="50F37AFC" w14:textId="77777777" w:rsidR="002F5F04" w:rsidRDefault="002F5F04" w:rsidP="002F5F04">
      <w:pPr>
        <w:pStyle w:val="StandardWeb"/>
        <w:spacing w:before="0" w:beforeAutospacing="0" w:after="150" w:afterAutospacing="0"/>
      </w:pPr>
      <w:r>
        <w:t>5. Und ob ich schon im finstern Tal</w:t>
      </w:r>
      <w:r>
        <w:br/>
        <w:t>wandert’ und hätt’ kein’ Weg,</w:t>
      </w:r>
      <w:r>
        <w:br/>
        <w:t xml:space="preserve">so </w:t>
      </w:r>
      <w:proofErr w:type="spellStart"/>
      <w:r>
        <w:t>fürcht</w:t>
      </w:r>
      <w:proofErr w:type="spellEnd"/>
      <w:r>
        <w:t xml:space="preserve"> ich doch kein </w:t>
      </w:r>
      <w:proofErr w:type="spellStart"/>
      <w:r>
        <w:t>Ungefäll</w:t>
      </w:r>
      <w:proofErr w:type="spellEnd"/>
      <w:r>
        <w:t>,</w:t>
      </w:r>
      <w:r>
        <w:br/>
        <w:t>denn er ist selbst mein Steg,</w:t>
      </w:r>
      <w:r>
        <w:br/>
        <w:t>denn er ist selbst mein Steg.</w:t>
      </w:r>
    </w:p>
    <w:p w14:paraId="27C1FEE6" w14:textId="77777777" w:rsidR="002F5F04" w:rsidRDefault="002F5F04" w:rsidP="002F5F04">
      <w:pPr>
        <w:pStyle w:val="StandardWeb"/>
        <w:spacing w:before="0" w:beforeAutospacing="0" w:after="150" w:afterAutospacing="0"/>
      </w:pPr>
      <w:r>
        <w:t>6. Du bist bei mir, o Jesu Christ,</w:t>
      </w:r>
      <w:r>
        <w:br/>
        <w:t>du tust mich trösten wohl,</w:t>
      </w:r>
      <w:r>
        <w:br/>
        <w:t>dein Steck’ und Stab, die leiten mich,</w:t>
      </w:r>
      <w:r>
        <w:br/>
        <w:t>vor nichts mir grauen soll,</w:t>
      </w:r>
      <w:r>
        <w:br/>
        <w:t>vor nichts mir grauen soll.</w:t>
      </w:r>
    </w:p>
    <w:p w14:paraId="585C7FDD" w14:textId="77777777" w:rsidR="002F5F04" w:rsidRDefault="002F5F04" w:rsidP="002F5F04">
      <w:pPr>
        <w:pStyle w:val="StandardWeb"/>
        <w:spacing w:before="0" w:beforeAutospacing="0" w:after="150" w:afterAutospacing="0"/>
      </w:pPr>
      <w:r>
        <w:t>7. Ein’ Tisch du mir bereitest</w:t>
      </w:r>
      <w:r>
        <w:br/>
        <w:t>gegen mein’ Feinden groß,</w:t>
      </w:r>
      <w:r>
        <w:br/>
        <w:t>mein Haupt mit öl du salbest,</w:t>
      </w:r>
      <w:r>
        <w:br/>
        <w:t>schenkst mir ein volle Maß,</w:t>
      </w:r>
      <w:r>
        <w:br/>
        <w:t>schenkst mir ein volle Maß.</w:t>
      </w:r>
    </w:p>
    <w:p w14:paraId="6FA237F8" w14:textId="77777777" w:rsidR="002F5F04" w:rsidRDefault="002F5F04" w:rsidP="002F5F04">
      <w:pPr>
        <w:pStyle w:val="StandardWeb"/>
        <w:spacing w:before="0" w:beforeAutospacing="0" w:after="150" w:afterAutospacing="0"/>
      </w:pPr>
      <w:r>
        <w:t>8. Dein Güte und Barmherzigkeit</w:t>
      </w:r>
      <w:r>
        <w:br/>
        <w:t>werden stets bei mir sein</w:t>
      </w:r>
      <w:r>
        <w:br/>
        <w:t xml:space="preserve">mein Leben lang </w:t>
      </w:r>
      <w:proofErr w:type="spellStart"/>
      <w:r>
        <w:t>ohn</w:t>
      </w:r>
      <w:proofErr w:type="spellEnd"/>
      <w:r>
        <w:t>’ Ende</w:t>
      </w:r>
      <w:r>
        <w:br/>
        <w:t>in deinem Hause sein</w:t>
      </w:r>
      <w:r>
        <w:br/>
      </w:r>
      <w:proofErr w:type="spellStart"/>
      <w:r>
        <w:t>ohn</w:t>
      </w:r>
      <w:proofErr w:type="spellEnd"/>
      <w:r>
        <w:t>’ alle Klag und Pein.</w:t>
      </w:r>
    </w:p>
    <w:p w14:paraId="3D4A1A82" w14:textId="77777777" w:rsidR="002F5F04" w:rsidRDefault="002F5F04" w:rsidP="002F5F04">
      <w:pPr>
        <w:pStyle w:val="StandardWeb"/>
        <w:spacing w:before="0" w:beforeAutospacing="0" w:after="150" w:afterAutospacing="0"/>
      </w:pPr>
      <w:r>
        <w:t>9. Sei Lob Christo, dem Herren,</w:t>
      </w:r>
      <w:r>
        <w:br/>
        <w:t>dem Vater und dem Geist,</w:t>
      </w:r>
      <w:r>
        <w:br/>
        <w:t>der uns erhebt zu Ehren</w:t>
      </w:r>
      <w:r>
        <w:br/>
        <w:t xml:space="preserve">und uns sein’ Gnade </w:t>
      </w:r>
      <w:proofErr w:type="spellStart"/>
      <w:r>
        <w:t>leist’t</w:t>
      </w:r>
      <w:proofErr w:type="spellEnd"/>
      <w:r>
        <w:t>,</w:t>
      </w:r>
      <w:r>
        <w:br/>
        <w:t xml:space="preserve">und uns sein’ Gnade </w:t>
      </w:r>
      <w:proofErr w:type="spellStart"/>
      <w:r>
        <w:t>leist’t</w:t>
      </w:r>
      <w:proofErr w:type="spellEnd"/>
      <w:r>
        <w:t>.</w:t>
      </w:r>
    </w:p>
    <w:p w14:paraId="24161A14" w14:textId="77777777" w:rsidR="002F5F04" w:rsidRDefault="002F5F04" w:rsidP="002F5F04">
      <w:pPr>
        <w:pStyle w:val="berschrift1"/>
      </w:pPr>
      <w:r w:rsidRPr="002F5F04">
        <w:t xml:space="preserve">Die </w:t>
      </w:r>
      <w:proofErr w:type="spellStart"/>
      <w:r w:rsidRPr="002F5F04">
        <w:t>werthen</w:t>
      </w:r>
      <w:proofErr w:type="spellEnd"/>
      <w:r w:rsidRPr="002F5F04">
        <w:t xml:space="preserve"> Diener Christi </w:t>
      </w:r>
      <w:proofErr w:type="spellStart"/>
      <w:r w:rsidRPr="002F5F04">
        <w:t>beid</w:t>
      </w:r>
      <w:proofErr w:type="spellEnd"/>
    </w:p>
    <w:p w14:paraId="7EF345A2" w14:textId="77777777" w:rsidR="002F5F04" w:rsidRDefault="002F5F04" w:rsidP="002F5F04">
      <w:pPr>
        <w:pStyle w:val="StandardWeb"/>
        <w:spacing w:before="0" w:beforeAutospacing="0" w:after="150" w:afterAutospacing="0"/>
      </w:pPr>
      <w:r w:rsidRPr="002F5F04">
        <w:rPr>
          <w:rStyle w:val="Fett"/>
          <w:b w:val="0"/>
          <w:i/>
        </w:rPr>
        <w:t>Am Tage St. Petri und Pauli</w:t>
      </w:r>
      <w:r>
        <w:rPr>
          <w:rStyle w:val="Fett"/>
          <w:b w:val="0"/>
          <w:i/>
        </w:rPr>
        <w:br/>
      </w:r>
      <w:r>
        <w:rPr>
          <w:rStyle w:val="Hervorhebung"/>
          <w:rFonts w:eastAsiaTheme="majorEastAsia"/>
        </w:rPr>
        <w:t>Nach eigener Melodie</w:t>
      </w:r>
    </w:p>
    <w:p w14:paraId="55C345EC" w14:textId="77777777" w:rsidR="002F5F04" w:rsidRDefault="002F5F04" w:rsidP="002F5F04">
      <w:pPr>
        <w:pStyle w:val="StandardWeb"/>
        <w:spacing w:before="0" w:beforeAutospacing="0" w:after="150" w:afterAutospacing="0"/>
      </w:pPr>
      <w:r>
        <w:t xml:space="preserve">Die </w:t>
      </w:r>
      <w:proofErr w:type="spellStart"/>
      <w:r>
        <w:t>werthen</w:t>
      </w:r>
      <w:proofErr w:type="spellEnd"/>
      <w:r>
        <w:t xml:space="preserve"> Diener Christi </w:t>
      </w:r>
      <w:proofErr w:type="spellStart"/>
      <w:r>
        <w:t>beid</w:t>
      </w:r>
      <w:proofErr w:type="spellEnd"/>
      <w:r>
        <w:br/>
        <w:t>Petrus und Paulus sind mit Freud</w:t>
      </w:r>
      <w:r>
        <w:br/>
        <w:t>Bei Christo in der Seligkeit,</w:t>
      </w:r>
      <w:r>
        <w:br/>
        <w:t>Da sie sehn seine Herrlichkeit.</w:t>
      </w:r>
    </w:p>
    <w:p w14:paraId="3F5E4221" w14:textId="77777777" w:rsidR="002F5F04" w:rsidRDefault="002F5F04" w:rsidP="002F5F04">
      <w:pPr>
        <w:pStyle w:val="StandardWeb"/>
        <w:spacing w:before="0" w:beforeAutospacing="0" w:after="150" w:afterAutospacing="0"/>
      </w:pPr>
      <w:r>
        <w:t>Sein Apostel sie gewesen sind,</w:t>
      </w:r>
      <w:r>
        <w:br/>
        <w:t>Haben Juden und Heiden blind</w:t>
      </w:r>
      <w:r>
        <w:br/>
        <w:t>Bekehrt durch Evangelium,</w:t>
      </w:r>
      <w:r>
        <w:br/>
        <w:t>Geführt zu Christo Gott zu Ruhm.</w:t>
      </w:r>
    </w:p>
    <w:p w14:paraId="1E1BCC33" w14:textId="77777777" w:rsidR="002F5F04" w:rsidRDefault="002F5F04" w:rsidP="002F5F04">
      <w:pPr>
        <w:pStyle w:val="StandardWeb"/>
        <w:spacing w:before="0" w:beforeAutospacing="0" w:after="150" w:afterAutospacing="0"/>
      </w:pPr>
      <w:r>
        <w:t>Ein auserwähltes Rüstzeug war</w:t>
      </w:r>
      <w:r>
        <w:br/>
        <w:t>Paulus, in dritten Himmel gar</w:t>
      </w:r>
      <w:r>
        <w:br/>
        <w:t>Verzückt, mit Geistes Kraft begabt,</w:t>
      </w:r>
      <w:r>
        <w:br/>
        <w:t xml:space="preserve">Lehrt und </w:t>
      </w:r>
      <w:proofErr w:type="spellStart"/>
      <w:r>
        <w:t>thät</w:t>
      </w:r>
      <w:proofErr w:type="spellEnd"/>
      <w:r>
        <w:t xml:space="preserve"> große </w:t>
      </w:r>
      <w:proofErr w:type="spellStart"/>
      <w:r>
        <w:t>Wunderthat</w:t>
      </w:r>
      <w:proofErr w:type="spellEnd"/>
      <w:r>
        <w:t>.</w:t>
      </w:r>
    </w:p>
    <w:p w14:paraId="2B757CB2" w14:textId="77777777" w:rsidR="002F5F04" w:rsidRDefault="002F5F04" w:rsidP="002F5F04">
      <w:pPr>
        <w:pStyle w:val="StandardWeb"/>
        <w:spacing w:before="0" w:beforeAutospacing="0" w:after="150" w:afterAutospacing="0"/>
      </w:pPr>
      <w:r>
        <w:t>Das Kreuz Christi er predigt stets,</w:t>
      </w:r>
      <w:r>
        <w:br/>
        <w:t>Solch Kreuz er auch bekam zuletzt.</w:t>
      </w:r>
      <w:r>
        <w:br/>
        <w:t xml:space="preserve">Sein Kopf er </w:t>
      </w:r>
      <w:proofErr w:type="spellStart"/>
      <w:r>
        <w:t>darhielt</w:t>
      </w:r>
      <w:proofErr w:type="spellEnd"/>
      <w:r>
        <w:t xml:space="preserve"> dem Tyrann,</w:t>
      </w:r>
      <w:r>
        <w:br/>
        <w:t xml:space="preserve">Mit Freuden </w:t>
      </w:r>
      <w:proofErr w:type="spellStart"/>
      <w:r>
        <w:t>thät</w:t>
      </w:r>
      <w:proofErr w:type="spellEnd"/>
      <w:r>
        <w:t xml:space="preserve"> sein Leben lahn.</w:t>
      </w:r>
    </w:p>
    <w:p w14:paraId="553D8D08" w14:textId="77777777" w:rsidR="002F5F04" w:rsidRDefault="002F5F04" w:rsidP="002F5F04">
      <w:pPr>
        <w:pStyle w:val="StandardWeb"/>
        <w:spacing w:before="0" w:beforeAutospacing="0" w:after="150" w:afterAutospacing="0"/>
      </w:pPr>
      <w:r>
        <w:t>Er was freilich der Benjamin,</w:t>
      </w:r>
      <w:r>
        <w:br/>
        <w:t>Der rechten Sohn mit Herz und Sinn.</w:t>
      </w:r>
      <w:r>
        <w:br/>
        <w:t>Den Sohn Gottes, sein Angst und Noth,</w:t>
      </w:r>
      <w:r>
        <w:br/>
        <w:t>Er uns wohl eingebildet hat.</w:t>
      </w:r>
    </w:p>
    <w:p w14:paraId="355859FA" w14:textId="77777777" w:rsidR="002F5F04" w:rsidRDefault="002F5F04" w:rsidP="002F5F04">
      <w:pPr>
        <w:pStyle w:val="StandardWeb"/>
        <w:spacing w:before="0" w:beforeAutospacing="0" w:after="150" w:afterAutospacing="0"/>
      </w:pPr>
      <w:r>
        <w:t>Durch den Glauben in Jesum Christ</w:t>
      </w:r>
      <w:r>
        <w:br/>
        <w:t>Gerecht vor Gott ein jeder ist.</w:t>
      </w:r>
      <w:r>
        <w:br/>
        <w:t>Unsre Werk helfen nichts dazu,</w:t>
      </w:r>
      <w:r>
        <w:br/>
        <w:t>In Christo steht all Trost und Ruh.</w:t>
      </w:r>
    </w:p>
    <w:p w14:paraId="19809F25" w14:textId="77777777" w:rsidR="002F5F04" w:rsidRDefault="002F5F04" w:rsidP="002F5F04">
      <w:pPr>
        <w:pStyle w:val="StandardWeb"/>
        <w:spacing w:before="0" w:beforeAutospacing="0" w:after="150" w:afterAutospacing="0"/>
      </w:pPr>
      <w:r>
        <w:t>Der Glaub aber bringt Früchte gut,</w:t>
      </w:r>
      <w:r>
        <w:br/>
        <w:t xml:space="preserve">Im </w:t>
      </w:r>
      <w:proofErr w:type="spellStart"/>
      <w:r>
        <w:t>Gwissen</w:t>
      </w:r>
      <w:proofErr w:type="spellEnd"/>
      <w:r>
        <w:t xml:space="preserve"> auch Andacht und Muth,</w:t>
      </w:r>
      <w:r>
        <w:br/>
        <w:t>Im Leben fein Gottseligkeit,</w:t>
      </w:r>
      <w:r>
        <w:br/>
        <w:t xml:space="preserve">Davon Paulus </w:t>
      </w:r>
      <w:proofErr w:type="spellStart"/>
      <w:r>
        <w:t>giebt</w:t>
      </w:r>
      <w:proofErr w:type="spellEnd"/>
      <w:r>
        <w:t xml:space="preserve"> Lehr und </w:t>
      </w:r>
      <w:proofErr w:type="spellStart"/>
      <w:r>
        <w:t>Bscheid</w:t>
      </w:r>
      <w:proofErr w:type="spellEnd"/>
      <w:r>
        <w:t>.</w:t>
      </w:r>
    </w:p>
    <w:p w14:paraId="76660151" w14:textId="77777777" w:rsidR="002F5F04" w:rsidRDefault="002F5F04" w:rsidP="002F5F04">
      <w:pPr>
        <w:pStyle w:val="StandardWeb"/>
        <w:spacing w:before="0" w:beforeAutospacing="0" w:after="150" w:afterAutospacing="0"/>
      </w:pPr>
      <w:r>
        <w:t>Petrus desgleich nach Christi Lehr</w:t>
      </w:r>
      <w:r>
        <w:br/>
        <w:t>Bekommen hat auch diese Ehr,</w:t>
      </w:r>
      <w:r>
        <w:br/>
      </w:r>
      <w:proofErr w:type="spellStart"/>
      <w:r>
        <w:t>Daß</w:t>
      </w:r>
      <w:proofErr w:type="spellEnd"/>
      <w:r>
        <w:t xml:space="preserve"> er gekreuzigt worden ist,</w:t>
      </w:r>
      <w:r>
        <w:br/>
        <w:t>Damit bezeugt hat Jesum Christ.</w:t>
      </w:r>
    </w:p>
    <w:p w14:paraId="424D6714" w14:textId="77777777" w:rsidR="002F5F04" w:rsidRDefault="002F5F04" w:rsidP="002F5F04">
      <w:pPr>
        <w:pStyle w:val="StandardWeb"/>
        <w:spacing w:before="0" w:beforeAutospacing="0" w:after="150" w:afterAutospacing="0"/>
      </w:pPr>
      <w:r>
        <w:t xml:space="preserve">Jesu, </w:t>
      </w:r>
      <w:proofErr w:type="spellStart"/>
      <w:r>
        <w:t>gieb</w:t>
      </w:r>
      <w:proofErr w:type="spellEnd"/>
      <w:r>
        <w:t xml:space="preserve"> uns Beständigkeit,</w:t>
      </w:r>
      <w:r>
        <w:br/>
        <w:t xml:space="preserve">Muth, Herz und Sinn, </w:t>
      </w:r>
      <w:proofErr w:type="spellStart"/>
      <w:r>
        <w:t>daß</w:t>
      </w:r>
      <w:proofErr w:type="spellEnd"/>
      <w:r>
        <w:t xml:space="preserve"> wir mit Freud</w:t>
      </w:r>
      <w:r>
        <w:br/>
        <w:t>Dein Wort bekennen bis in Tod,</w:t>
      </w:r>
      <w:r>
        <w:br/>
        <w:t>Und fürchten kein Gefahr noch Noth.</w:t>
      </w:r>
    </w:p>
    <w:p w14:paraId="72A3D929" w14:textId="77777777" w:rsidR="00FB6C07" w:rsidRDefault="00FB6C07" w:rsidP="00FB6C07">
      <w:pPr>
        <w:pStyle w:val="berschrift1"/>
      </w:pPr>
      <w:r w:rsidRPr="00FB6C07">
        <w:t>Dies Jahr haben wir auch erlebt</w:t>
      </w:r>
    </w:p>
    <w:p w14:paraId="12CEFFA5" w14:textId="77777777" w:rsidR="00FB6C07" w:rsidRDefault="00FB6C07" w:rsidP="00FB6C07">
      <w:pPr>
        <w:pStyle w:val="StandardWeb"/>
        <w:spacing w:before="0" w:beforeAutospacing="0" w:after="150" w:afterAutospacing="0"/>
      </w:pPr>
      <w:r>
        <w:t>1.) Dies Jahr haben wir auch erlebt,</w:t>
      </w:r>
      <w:r>
        <w:br/>
        <w:t>Gott Lob im höchsten Thron!</w:t>
      </w:r>
      <w:r>
        <w:br/>
        <w:t>Sein Gnad‘ hat stets um uns geschwebt,</w:t>
      </w:r>
      <w:r>
        <w:br/>
        <w:t xml:space="preserve">Sonst </w:t>
      </w:r>
      <w:proofErr w:type="spellStart"/>
      <w:r>
        <w:t>wär’n</w:t>
      </w:r>
      <w:proofErr w:type="spellEnd"/>
      <w:r>
        <w:t xml:space="preserve"> wir längst davon,</w:t>
      </w:r>
      <w:r>
        <w:br/>
        <w:t>Dahin wär unser Leben bald,</w:t>
      </w:r>
      <w:r>
        <w:br/>
        <w:t xml:space="preserve">All‘ Sinn und Mut und alle </w:t>
      </w:r>
      <w:proofErr w:type="spellStart"/>
      <w:r>
        <w:t>G’stalt</w:t>
      </w:r>
      <w:proofErr w:type="spellEnd"/>
      <w:r>
        <w:t>,</w:t>
      </w:r>
      <w:r>
        <w:br/>
        <w:t>All‘ Regiment und Fried‘.</w:t>
      </w:r>
    </w:p>
    <w:p w14:paraId="2A321943" w14:textId="77777777" w:rsidR="00FB6C07" w:rsidRDefault="00FB6C07" w:rsidP="00FB6C07">
      <w:pPr>
        <w:pStyle w:val="StandardWeb"/>
        <w:spacing w:before="0" w:beforeAutospacing="0" w:after="150" w:afterAutospacing="0"/>
      </w:pPr>
      <w:r>
        <w:t>2.) Das alt‘ vergangen Jahr fürwahr,</w:t>
      </w:r>
      <w:r>
        <w:br/>
        <w:t>Merk fleißig, liebes Kind,</w:t>
      </w:r>
      <w:r>
        <w:br/>
        <w:t>Von Sünden schwer und strafbar war,</w:t>
      </w:r>
      <w:r>
        <w:br/>
        <w:t xml:space="preserve">Hat bracht‘ viel Elend </w:t>
      </w:r>
      <w:proofErr w:type="spellStart"/>
      <w:r>
        <w:t>g’schwind</w:t>
      </w:r>
      <w:proofErr w:type="spellEnd"/>
      <w:r>
        <w:t>:</w:t>
      </w:r>
      <w:r>
        <w:br/>
        <w:t>Groß Sintflut ist geflossen hin,</w:t>
      </w:r>
      <w:r>
        <w:br/>
        <w:t>Gott lob, es ist ja viel dahin,</w:t>
      </w:r>
      <w:r>
        <w:br/>
        <w:t>Ein neu‘ Jahr ist herbei!</w:t>
      </w:r>
    </w:p>
    <w:p w14:paraId="5EFFDB48" w14:textId="77777777" w:rsidR="00FB6C07" w:rsidRDefault="00FB6C07" w:rsidP="00FB6C07">
      <w:pPr>
        <w:pStyle w:val="StandardWeb"/>
        <w:spacing w:before="0" w:beforeAutospacing="0" w:after="150" w:afterAutospacing="0"/>
      </w:pPr>
      <w:r>
        <w:t>3.) Wach auf, Herr Christe, komm zu Rat!</w:t>
      </w:r>
      <w:r>
        <w:br/>
        <w:t>Mit uns verloren ist,</w:t>
      </w:r>
      <w:r>
        <w:br/>
        <w:t xml:space="preserve">All‘ unser Kunst ist viel zu </w:t>
      </w:r>
      <w:proofErr w:type="spellStart"/>
      <w:r>
        <w:t>spat</w:t>
      </w:r>
      <w:proofErr w:type="spellEnd"/>
      <w:r>
        <w:t>,</w:t>
      </w:r>
      <w:r>
        <w:br/>
        <w:t>Allein du Helfer bist!</w:t>
      </w:r>
      <w:r>
        <w:br/>
        <w:t xml:space="preserve">Vergib uns unser </w:t>
      </w:r>
      <w:proofErr w:type="spellStart"/>
      <w:r>
        <w:t>Sünd</w:t>
      </w:r>
      <w:proofErr w:type="spellEnd"/>
      <w:r>
        <w:t>‘, o Herr,</w:t>
      </w:r>
      <w:r>
        <w:br/>
        <w:t>Durch deinen Geist du uns bekehr,</w:t>
      </w:r>
      <w:r>
        <w:br/>
        <w:t>Dass wir dich fürchten recht.</w:t>
      </w:r>
    </w:p>
    <w:p w14:paraId="188C3EFD" w14:textId="77777777" w:rsidR="00FB6C07" w:rsidRDefault="00FB6C07" w:rsidP="00FB6C07">
      <w:pPr>
        <w:pStyle w:val="StandardWeb"/>
        <w:spacing w:before="0" w:beforeAutospacing="0" w:after="150" w:afterAutospacing="0"/>
      </w:pPr>
      <w:r>
        <w:t xml:space="preserve">4.) Im Tal </w:t>
      </w:r>
      <w:proofErr w:type="spellStart"/>
      <w:r>
        <w:t>Achor</w:t>
      </w:r>
      <w:proofErr w:type="spellEnd"/>
      <w:r>
        <w:t xml:space="preserve"> sind wir gesteckt</w:t>
      </w:r>
      <w:r>
        <w:br/>
        <w:t>Voll Trübsal, Elend groß,</w:t>
      </w:r>
      <w:r>
        <w:br/>
        <w:t>Hoffnung hat unser Herz erweckt,</w:t>
      </w:r>
      <w:r>
        <w:br/>
        <w:t>Ob wir schon waren bloß</w:t>
      </w:r>
      <w:r>
        <w:br/>
        <w:t>Und wussten weder Hilf‘ noch Rat:</w:t>
      </w:r>
      <w:r>
        <w:br/>
        <w:t>Du bist doch unser Herr und Gott,</w:t>
      </w:r>
      <w:r>
        <w:br/>
        <w:t xml:space="preserve">Der uns aus Nöten </w:t>
      </w:r>
      <w:proofErr w:type="spellStart"/>
      <w:r>
        <w:t>rett’t</w:t>
      </w:r>
      <w:proofErr w:type="spellEnd"/>
      <w:r>
        <w:t>.</w:t>
      </w:r>
    </w:p>
    <w:p w14:paraId="57591D9E" w14:textId="77777777" w:rsidR="00FB6C07" w:rsidRDefault="00FB6C07" w:rsidP="00FB6C07">
      <w:pPr>
        <w:pStyle w:val="StandardWeb"/>
        <w:spacing w:before="0" w:beforeAutospacing="0" w:after="150" w:afterAutospacing="0"/>
      </w:pPr>
      <w:r>
        <w:t>5.) Gib uns nun, lieber Jesu Christ,</w:t>
      </w:r>
      <w:r>
        <w:br/>
        <w:t>Aus lauter milder Gnad‘,</w:t>
      </w:r>
      <w:r>
        <w:br/>
        <w:t xml:space="preserve">Ein </w:t>
      </w:r>
      <w:proofErr w:type="spellStart"/>
      <w:r>
        <w:t>fröhlichs</w:t>
      </w:r>
      <w:proofErr w:type="spellEnd"/>
      <w:r>
        <w:t xml:space="preserve"> Jahr zu jeder Frist,</w:t>
      </w:r>
      <w:r>
        <w:br/>
        <w:t xml:space="preserve">Das </w:t>
      </w:r>
      <w:proofErr w:type="spellStart"/>
      <w:r>
        <w:t>stetigs</w:t>
      </w:r>
      <w:proofErr w:type="spellEnd"/>
      <w:r>
        <w:t xml:space="preserve"> bei sich hat</w:t>
      </w:r>
      <w:r>
        <w:br/>
        <w:t xml:space="preserve">Dein </w:t>
      </w:r>
      <w:proofErr w:type="spellStart"/>
      <w:r>
        <w:t>heilig’s</w:t>
      </w:r>
      <w:proofErr w:type="spellEnd"/>
      <w:r>
        <w:t xml:space="preserve"> Wort und reichen Geist,</w:t>
      </w:r>
      <w:r>
        <w:br/>
        <w:t xml:space="preserve">Den du uns, lieber Herr, </w:t>
      </w:r>
      <w:proofErr w:type="spellStart"/>
      <w:r>
        <w:t>verheißst</w:t>
      </w:r>
      <w:proofErr w:type="spellEnd"/>
      <w:r>
        <w:br/>
        <w:t>In deinem wahren Wort.</w:t>
      </w:r>
    </w:p>
    <w:p w14:paraId="10D20899" w14:textId="77777777" w:rsidR="00FB6C07" w:rsidRDefault="00FB6C07" w:rsidP="00FB6C07">
      <w:pPr>
        <w:pStyle w:val="StandardWeb"/>
        <w:spacing w:before="0" w:beforeAutospacing="0" w:after="150" w:afterAutospacing="0"/>
      </w:pPr>
      <w:r>
        <w:t>6.) Gib gutes Regiment und Fried‘,</w:t>
      </w:r>
      <w:r>
        <w:br/>
        <w:t>O frommer Gottes Sohn!</w:t>
      </w:r>
      <w:r>
        <w:br/>
        <w:t>Gib treue Lehrer auch stets mit,</w:t>
      </w:r>
      <w:r>
        <w:br/>
        <w:t>Die deinen Willen tun.</w:t>
      </w:r>
      <w:r>
        <w:br/>
        <w:t xml:space="preserve">Verschon unser und unser‘ </w:t>
      </w:r>
      <w:proofErr w:type="spellStart"/>
      <w:r>
        <w:t>Sünd</w:t>
      </w:r>
      <w:proofErr w:type="spellEnd"/>
      <w:r>
        <w:t>,</w:t>
      </w:r>
      <w:r>
        <w:br/>
        <w:t>Ach Gott, wir sind ja gar zu blind</w:t>
      </w:r>
      <w:r>
        <w:br/>
        <w:t>Und sicher alle Stund‘!</w:t>
      </w:r>
    </w:p>
    <w:p w14:paraId="64A09305" w14:textId="77777777" w:rsidR="00FB6C07" w:rsidRDefault="00FB6C07" w:rsidP="00FB6C07">
      <w:pPr>
        <w:pStyle w:val="StandardWeb"/>
        <w:spacing w:before="0" w:beforeAutospacing="0" w:after="150" w:afterAutospacing="0"/>
      </w:pPr>
      <w:r>
        <w:t>7.) Ach, Herr, du unser Schwachheit weißt,</w:t>
      </w:r>
      <w:r>
        <w:br/>
        <w:t>Dir nichts verborgen ist!</w:t>
      </w:r>
      <w:r>
        <w:br/>
      </w:r>
      <w:proofErr w:type="spellStart"/>
      <w:r>
        <w:t>Regier</w:t>
      </w:r>
      <w:proofErr w:type="spellEnd"/>
      <w:r>
        <w:t xml:space="preserve"> uns, Herr, mit deinem Geist,</w:t>
      </w:r>
      <w:r>
        <w:br/>
        <w:t>Du unser Herzog bist!</w:t>
      </w:r>
      <w:r>
        <w:br/>
      </w:r>
      <w:proofErr w:type="spellStart"/>
      <w:r>
        <w:t>Ohn</w:t>
      </w:r>
      <w:proofErr w:type="spellEnd"/>
      <w:r>
        <w:t xml:space="preserve">‘ dich sind wir alle </w:t>
      </w:r>
      <w:proofErr w:type="spellStart"/>
      <w:r>
        <w:t>verlorn</w:t>
      </w:r>
      <w:proofErr w:type="spellEnd"/>
      <w:r>
        <w:t>,</w:t>
      </w:r>
      <w:r>
        <w:br/>
        <w:t>Verdienen nichts denn eitel Zorn,</w:t>
      </w:r>
      <w:r>
        <w:br/>
        <w:t>Wenn du willst rechnen Schuld.</w:t>
      </w:r>
    </w:p>
    <w:p w14:paraId="7F3524EB" w14:textId="77777777" w:rsidR="00FB6C07" w:rsidRDefault="00FB6C07" w:rsidP="00FB6C07">
      <w:pPr>
        <w:pStyle w:val="StandardWeb"/>
        <w:spacing w:before="0" w:beforeAutospacing="0" w:after="150" w:afterAutospacing="0"/>
      </w:pPr>
      <w:r>
        <w:t>8.) Wohlan, wir dir befehlen gar,</w:t>
      </w:r>
      <w:r>
        <w:br/>
        <w:t>O Christe, Gottes Sohn!</w:t>
      </w:r>
      <w:r>
        <w:br/>
        <w:t>Unser Leben, Seel‘, Haut und Haar,</w:t>
      </w:r>
      <w:r>
        <w:br/>
        <w:t>Dein Hand, die hat uns nun.</w:t>
      </w:r>
      <w:r>
        <w:br/>
        <w:t>Das neue Jahr, das sei nun dein,</w:t>
      </w:r>
      <w:r>
        <w:br/>
        <w:t>Wir sind dein‘ kleine Brüderlein,</w:t>
      </w:r>
      <w:r>
        <w:br/>
        <w:t>Kinder des wahren Gotts.</w:t>
      </w:r>
    </w:p>
    <w:p w14:paraId="34D6401C" w14:textId="77777777" w:rsidR="00FB6C07" w:rsidRDefault="00FB6C07" w:rsidP="00FB6C07">
      <w:pPr>
        <w:pStyle w:val="StandardWeb"/>
        <w:spacing w:before="0" w:beforeAutospacing="0" w:after="150" w:afterAutospacing="0"/>
      </w:pPr>
      <w:r>
        <w:t>9.) Freut euch, das Alt ist nun dahin,</w:t>
      </w:r>
      <w:r>
        <w:br/>
        <w:t>Gott lob im höchsten Thron!</w:t>
      </w:r>
      <w:r>
        <w:br/>
        <w:t>Das Neu ist da, o Herz und Sinn,</w:t>
      </w:r>
      <w:r>
        <w:br/>
        <w:t>Sprich tapfer Christum an!</w:t>
      </w:r>
      <w:r>
        <w:br/>
        <w:t>O Jesu Christ, ich bin ja dein,</w:t>
      </w:r>
      <w:r>
        <w:br/>
        <w:t xml:space="preserve">Dir leb und </w:t>
      </w:r>
      <w:proofErr w:type="spellStart"/>
      <w:r>
        <w:t>sterb</w:t>
      </w:r>
      <w:proofErr w:type="spellEnd"/>
      <w:r>
        <w:t xml:space="preserve"> ich stets allein,</w:t>
      </w:r>
      <w:r>
        <w:br/>
        <w:t>Trotz, wer mich von dir reiß!</w:t>
      </w:r>
    </w:p>
    <w:p w14:paraId="1A664C03" w14:textId="77777777" w:rsidR="00FB6C07" w:rsidRDefault="00FB6C07" w:rsidP="00FB6C07">
      <w:pPr>
        <w:pStyle w:val="StandardWeb"/>
        <w:spacing w:before="0" w:beforeAutospacing="0" w:after="150" w:afterAutospacing="0"/>
      </w:pPr>
      <w:r>
        <w:t xml:space="preserve">10.) Es </w:t>
      </w:r>
      <w:proofErr w:type="spellStart"/>
      <w:r>
        <w:t>g’scheh</w:t>
      </w:r>
      <w:proofErr w:type="spellEnd"/>
      <w:r>
        <w:t xml:space="preserve"> nun, was nur </w:t>
      </w:r>
      <w:proofErr w:type="spellStart"/>
      <w:r>
        <w:t>g’schehen</w:t>
      </w:r>
      <w:proofErr w:type="spellEnd"/>
      <w:r>
        <w:t xml:space="preserve"> kann,</w:t>
      </w:r>
      <w:r>
        <w:br/>
        <w:t>Danach frag ich nicht groß,</w:t>
      </w:r>
      <w:r>
        <w:br/>
        <w:t>Christus ist hier! O, Gottes Sohn,</w:t>
      </w:r>
      <w:r>
        <w:br/>
        <w:t>Nimm mich in deinen Schoß.</w:t>
      </w:r>
      <w:r>
        <w:br/>
        <w:t xml:space="preserve">Nimm meine Seel‘ in deine </w:t>
      </w:r>
      <w:proofErr w:type="spellStart"/>
      <w:r>
        <w:t>Händ</w:t>
      </w:r>
      <w:proofErr w:type="spellEnd"/>
      <w:r>
        <w:t>!</w:t>
      </w:r>
      <w:r>
        <w:br/>
        <w:t xml:space="preserve">Amen </w:t>
      </w:r>
      <w:proofErr w:type="spellStart"/>
      <w:r>
        <w:t>sprech</w:t>
      </w:r>
      <w:proofErr w:type="spellEnd"/>
      <w:r>
        <w:t>, wer dies auch bekennt</w:t>
      </w:r>
      <w:r>
        <w:br/>
        <w:t xml:space="preserve">Und </w:t>
      </w:r>
      <w:proofErr w:type="spellStart"/>
      <w:r>
        <w:t>bet</w:t>
      </w:r>
      <w:proofErr w:type="spellEnd"/>
      <w:r>
        <w:t xml:space="preserve"> von Herzen mit!</w:t>
      </w:r>
    </w:p>
    <w:p w14:paraId="31EA7285" w14:textId="77777777" w:rsidR="00DB7058" w:rsidRDefault="00DB7058" w:rsidP="00DB7058">
      <w:pPr>
        <w:pStyle w:val="berschrift1"/>
      </w:pPr>
      <w:r w:rsidRPr="00DB7058">
        <w:t>Dir sei Dank, o Herr Christe,</w:t>
      </w:r>
    </w:p>
    <w:p w14:paraId="0A381AB5" w14:textId="77777777" w:rsidR="00DB7058" w:rsidRDefault="00DB7058" w:rsidP="00DB7058">
      <w:pPr>
        <w:pStyle w:val="StandardWeb"/>
        <w:spacing w:before="0" w:beforeAutospacing="0" w:after="150" w:afterAutospacing="0"/>
      </w:pPr>
      <w:r>
        <w:rPr>
          <w:rStyle w:val="Hervorhebung"/>
        </w:rPr>
        <w:t>Nach eigener Melodie.</w:t>
      </w:r>
    </w:p>
    <w:p w14:paraId="256542AF" w14:textId="77777777" w:rsidR="00DB7058" w:rsidRDefault="00DB7058" w:rsidP="00DB7058">
      <w:pPr>
        <w:pStyle w:val="StandardWeb"/>
        <w:spacing w:before="0" w:beforeAutospacing="0" w:after="150" w:afterAutospacing="0"/>
      </w:pPr>
      <w:r>
        <w:t>Dir sei Dank, o Herr Christe,</w:t>
      </w:r>
      <w:r>
        <w:br/>
      </w:r>
      <w:proofErr w:type="spellStart"/>
      <w:r>
        <w:t>Daß</w:t>
      </w:r>
      <w:proofErr w:type="spellEnd"/>
      <w:r>
        <w:t xml:space="preserve"> du erstanden bist.</w:t>
      </w:r>
      <w:r>
        <w:br/>
        <w:t>Herrlich ist dein Verdienste,</w:t>
      </w:r>
      <w:r>
        <w:br/>
        <w:t>Der große Sieg dein ist.</w:t>
      </w:r>
      <w:r>
        <w:br/>
        <w:t>Der Feind ist überwunden,</w:t>
      </w:r>
      <w:r>
        <w:br/>
        <w:t>Der Tod kein Macht mehr hat.</w:t>
      </w:r>
      <w:r>
        <w:br/>
        <w:t>Alls Leid ist nun verschwunden,</w:t>
      </w:r>
      <w:r>
        <w:br/>
        <w:t>Wir sind nun frei entbunden</w:t>
      </w:r>
      <w:r>
        <w:br/>
        <w:t>Durch dich, o treuer Gott.</w:t>
      </w:r>
    </w:p>
    <w:p w14:paraId="38BBFE81" w14:textId="77777777" w:rsidR="00DB7058" w:rsidRDefault="00DB7058" w:rsidP="00DB7058">
      <w:pPr>
        <w:pStyle w:val="StandardWeb"/>
        <w:spacing w:before="0" w:beforeAutospacing="0" w:after="150" w:afterAutospacing="0"/>
      </w:pPr>
      <w:r>
        <w:t>Der Tod ist nun verschlungen</w:t>
      </w:r>
      <w:r>
        <w:br/>
        <w:t>In den Triumph und Sieg.</w:t>
      </w:r>
      <w:r>
        <w:br/>
        <w:t>Es ist Christo gelungen.</w:t>
      </w:r>
      <w:r>
        <w:br/>
        <w:t>Christmensch mit Freuden sprich:</w:t>
      </w:r>
      <w:r>
        <w:br/>
        <w:t>Tod, wo ist nun dein Stachel?</w:t>
      </w:r>
      <w:r>
        <w:br/>
        <w:t>Höll, wo ist nun dein Sieg?</w:t>
      </w:r>
      <w:r>
        <w:br/>
        <w:t>Verstopft ist Teufels Rachen,</w:t>
      </w:r>
      <w:r>
        <w:br/>
        <w:t>Seins Reich ist nun zu lachen.</w:t>
      </w:r>
      <w:r>
        <w:br/>
        <w:t>Dank sei Gott ewiglich.</w:t>
      </w:r>
    </w:p>
    <w:p w14:paraId="1F1F66EB" w14:textId="77777777" w:rsidR="00DB7058" w:rsidRDefault="00DB7058" w:rsidP="00DB7058">
      <w:pPr>
        <w:pStyle w:val="StandardWeb"/>
        <w:spacing w:before="0" w:beforeAutospacing="0" w:after="150" w:afterAutospacing="0"/>
      </w:pPr>
      <w:r>
        <w:t>Gott hat den Sieg uns geben</w:t>
      </w:r>
      <w:r>
        <w:br/>
        <w:t>Durch Jesum seinen Sohn.</w:t>
      </w:r>
      <w:r>
        <w:br/>
        <w:t xml:space="preserve">In ihm </w:t>
      </w:r>
      <w:proofErr w:type="spellStart"/>
      <w:r>
        <w:t>han</w:t>
      </w:r>
      <w:proofErr w:type="spellEnd"/>
      <w:r>
        <w:t xml:space="preserve"> wir das Leben,</w:t>
      </w:r>
      <w:r>
        <w:br/>
        <w:t>Er ist der Gnadenthron.</w:t>
      </w:r>
      <w:r>
        <w:br/>
        <w:t>In ihm wollen wir leben</w:t>
      </w:r>
      <w:r>
        <w:br/>
        <w:t>Auch hier auf dieser Welt,</w:t>
      </w:r>
      <w:r>
        <w:br/>
        <w:t>Nach dem Ewigen streben</w:t>
      </w:r>
      <w:r>
        <w:br/>
        <w:t xml:space="preserve">Und </w:t>
      </w:r>
      <w:proofErr w:type="spellStart"/>
      <w:r>
        <w:t>auferstehn</w:t>
      </w:r>
      <w:proofErr w:type="spellEnd"/>
      <w:r>
        <w:t xml:space="preserve"> zum Leben</w:t>
      </w:r>
      <w:r>
        <w:br/>
      </w:r>
      <w:proofErr w:type="spellStart"/>
      <w:r>
        <w:t>Ohn</w:t>
      </w:r>
      <w:proofErr w:type="spellEnd"/>
      <w:r>
        <w:t xml:space="preserve"> aller </w:t>
      </w:r>
      <w:proofErr w:type="spellStart"/>
      <w:r>
        <w:t>Sünd</w:t>
      </w:r>
      <w:proofErr w:type="spellEnd"/>
      <w:r>
        <w:t xml:space="preserve"> Entgelt.</w:t>
      </w:r>
    </w:p>
    <w:p w14:paraId="12BC06DD" w14:textId="77777777" w:rsidR="00DB7058" w:rsidRDefault="00DB7058" w:rsidP="00DB7058">
      <w:pPr>
        <w:pStyle w:val="StandardWeb"/>
        <w:spacing w:before="0" w:beforeAutospacing="0" w:after="150" w:afterAutospacing="0"/>
      </w:pPr>
      <w:r>
        <w:t>O Jesu Gottes Sohne,</w:t>
      </w:r>
      <w:r>
        <w:br/>
        <w:t>Du unser Bruder bist.</w:t>
      </w:r>
      <w:r>
        <w:br/>
        <w:t>Führ uns zum Gnadenthrone,</w:t>
      </w:r>
      <w:r>
        <w:br/>
        <w:t>Zu dir all Zuflucht ist.</w:t>
      </w:r>
      <w:r>
        <w:br/>
        <w:t xml:space="preserve">Du sitzt </w:t>
      </w:r>
      <w:proofErr w:type="spellStart"/>
      <w:r>
        <w:t>zus</w:t>
      </w:r>
      <w:proofErr w:type="spellEnd"/>
      <w:r>
        <w:t xml:space="preserve"> Vaters Rechten,</w:t>
      </w:r>
      <w:r>
        <w:br/>
        <w:t>Dein ist Gewalt und Macht.</w:t>
      </w:r>
      <w:r>
        <w:br/>
        <w:t xml:space="preserve">Ach Herr </w:t>
      </w:r>
      <w:proofErr w:type="spellStart"/>
      <w:r>
        <w:t>thu</w:t>
      </w:r>
      <w:proofErr w:type="spellEnd"/>
      <w:r>
        <w:t xml:space="preserve"> uns verfechten,</w:t>
      </w:r>
      <w:r>
        <w:br/>
        <w:t>Steh bei dein armen Knechten,</w:t>
      </w:r>
      <w:r>
        <w:br/>
        <w:t>Die ja sonst niemand acht.</w:t>
      </w:r>
    </w:p>
    <w:p w14:paraId="525FF652" w14:textId="77777777" w:rsidR="00DB7058" w:rsidRDefault="00DB7058" w:rsidP="00DB7058">
      <w:pPr>
        <w:pStyle w:val="StandardWeb"/>
        <w:spacing w:before="0" w:beforeAutospacing="0" w:after="150" w:afterAutospacing="0"/>
      </w:pPr>
      <w:proofErr w:type="spellStart"/>
      <w:r>
        <w:t>Gieb</w:t>
      </w:r>
      <w:proofErr w:type="spellEnd"/>
      <w:r>
        <w:t xml:space="preserve"> uns ein christlich Leben,</w:t>
      </w:r>
      <w:r>
        <w:br/>
      </w:r>
      <w:proofErr w:type="spellStart"/>
      <w:r>
        <w:t>Gieb</w:t>
      </w:r>
      <w:proofErr w:type="spellEnd"/>
      <w:r>
        <w:t xml:space="preserve"> uns ein </w:t>
      </w:r>
      <w:proofErr w:type="spellStart"/>
      <w:r>
        <w:t>selges</w:t>
      </w:r>
      <w:proofErr w:type="spellEnd"/>
      <w:r>
        <w:t xml:space="preserve"> End,</w:t>
      </w:r>
      <w:r>
        <w:br/>
        <w:t>Der du dich für uns geben</w:t>
      </w:r>
      <w:r>
        <w:br/>
        <w:t xml:space="preserve">Und alles hast </w:t>
      </w:r>
      <w:proofErr w:type="spellStart"/>
      <w:r>
        <w:t>vollendt</w:t>
      </w:r>
      <w:proofErr w:type="spellEnd"/>
      <w:r>
        <w:t>,</w:t>
      </w:r>
      <w:r>
        <w:br/>
        <w:t xml:space="preserve">Von </w:t>
      </w:r>
      <w:proofErr w:type="spellStart"/>
      <w:r>
        <w:t>Todten</w:t>
      </w:r>
      <w:proofErr w:type="spellEnd"/>
      <w:r>
        <w:t xml:space="preserve"> auferstanden,</w:t>
      </w:r>
      <w:r>
        <w:br/>
        <w:t xml:space="preserve">Gen </w:t>
      </w:r>
      <w:proofErr w:type="spellStart"/>
      <w:r>
        <w:t>Himml</w:t>
      </w:r>
      <w:proofErr w:type="spellEnd"/>
      <w:r>
        <w:t xml:space="preserve"> gefahren bist,</w:t>
      </w:r>
      <w:r>
        <w:br/>
        <w:t xml:space="preserve">Sitzt zu des Vaters </w:t>
      </w:r>
      <w:proofErr w:type="spellStart"/>
      <w:r>
        <w:t>Handen</w:t>
      </w:r>
      <w:proofErr w:type="spellEnd"/>
      <w:r>
        <w:t>,</w:t>
      </w:r>
      <w:r>
        <w:br/>
        <w:t>Bist Herr in allen Landen,</w:t>
      </w:r>
      <w:r>
        <w:br/>
        <w:t xml:space="preserve">Und uns das Ewig </w:t>
      </w:r>
      <w:proofErr w:type="spellStart"/>
      <w:r>
        <w:t>giebst</w:t>
      </w:r>
      <w:proofErr w:type="spellEnd"/>
      <w:r>
        <w:t>.</w:t>
      </w:r>
    </w:p>
    <w:p w14:paraId="46797DCF" w14:textId="77777777" w:rsidR="00DB7058" w:rsidRDefault="00DB7058" w:rsidP="00DB7058">
      <w:pPr>
        <w:pStyle w:val="StandardWeb"/>
        <w:spacing w:before="0" w:beforeAutospacing="0" w:after="150" w:afterAutospacing="0"/>
      </w:pPr>
      <w:r>
        <w:t>Kyrieleis wir singen,</w:t>
      </w:r>
      <w:r>
        <w:br/>
        <w:t>Halleluja dazu.</w:t>
      </w:r>
      <w:r>
        <w:br/>
        <w:t xml:space="preserve">Vor dir </w:t>
      </w:r>
      <w:proofErr w:type="spellStart"/>
      <w:r>
        <w:t>solchs</w:t>
      </w:r>
      <w:proofErr w:type="spellEnd"/>
      <w:r>
        <w:t xml:space="preserve"> wohl mag klingen,</w:t>
      </w:r>
      <w:r>
        <w:br/>
        <w:t>Wenn wir sagen: Jesu,</w:t>
      </w:r>
      <w:r>
        <w:br/>
        <w:t>Jesu du lieber Meister,</w:t>
      </w:r>
      <w:r>
        <w:br/>
        <w:t>Du treuer Siegesfürst,</w:t>
      </w:r>
      <w:r>
        <w:br/>
        <w:t>Heiland und Herr der Geister,</w:t>
      </w:r>
      <w:r>
        <w:br/>
        <w:t>Nach dir jetzt stets am meisten</w:t>
      </w:r>
      <w:r>
        <w:br/>
        <w:t xml:space="preserve">Unser arm Seelen </w:t>
      </w:r>
      <w:proofErr w:type="spellStart"/>
      <w:r>
        <w:t>dürst</w:t>
      </w:r>
      <w:proofErr w:type="spellEnd"/>
      <w:r>
        <w:t>.</w:t>
      </w:r>
    </w:p>
    <w:p w14:paraId="7614F0C4" w14:textId="77777777" w:rsidR="00FB6C07" w:rsidRDefault="00FB6C07" w:rsidP="00FB6C07">
      <w:pPr>
        <w:pStyle w:val="berschrift1"/>
      </w:pPr>
      <w:r w:rsidRPr="00E46EF8">
        <w:t xml:space="preserve">Ein </w:t>
      </w:r>
      <w:proofErr w:type="spellStart"/>
      <w:r w:rsidRPr="00E46EF8">
        <w:t>Betlied</w:t>
      </w:r>
      <w:proofErr w:type="spellEnd"/>
      <w:r w:rsidRPr="00E46EF8">
        <w:t xml:space="preserve"> zu Christo.</w:t>
      </w:r>
    </w:p>
    <w:p w14:paraId="1C659241" w14:textId="77777777" w:rsidR="00FB6C07" w:rsidRDefault="00FB6C07" w:rsidP="00FB6C07">
      <w:pPr>
        <w:pStyle w:val="StandardWeb"/>
        <w:spacing w:before="0" w:beforeAutospacing="0" w:after="150" w:afterAutospacing="0"/>
      </w:pPr>
      <w:r>
        <w:rPr>
          <w:rStyle w:val="Hervorhebung"/>
        </w:rPr>
        <w:t>Nach eigener Melodie.</w:t>
      </w:r>
    </w:p>
    <w:p w14:paraId="7FA8959C" w14:textId="77777777" w:rsidR="00FB6C07" w:rsidRDefault="00FB6C07" w:rsidP="00FB6C07">
      <w:pPr>
        <w:pStyle w:val="StandardWeb"/>
        <w:spacing w:before="0" w:beforeAutospacing="0" w:after="150" w:afterAutospacing="0"/>
      </w:pPr>
      <w:r>
        <w:t>Allein nach dir, Herr Jesu Christ, verlanget mich,</w:t>
      </w:r>
      <w:r>
        <w:br/>
        <w:t>Weil ich hie leb in dieser Welt auf Erden.</w:t>
      </w:r>
      <w:r>
        <w:br/>
        <w:t>Allein an dich, Herr Jesu Christe, glaube ich,</w:t>
      </w:r>
      <w:r>
        <w:br/>
        <w:t xml:space="preserve">Hoffend </w:t>
      </w:r>
      <w:proofErr w:type="spellStart"/>
      <w:r>
        <w:t>gewiß</w:t>
      </w:r>
      <w:proofErr w:type="spellEnd"/>
      <w:r>
        <w:t>, der Himmel soll mein werden,</w:t>
      </w:r>
      <w:r>
        <w:br/>
        <w:t>Den du erworben</w:t>
      </w:r>
      <w:r>
        <w:br/>
        <w:t>Mit deinem Blute,</w:t>
      </w:r>
      <w:r>
        <w:br/>
        <w:t>Am Kreuz gestorben</w:t>
      </w:r>
      <w:r>
        <w:br/>
        <w:t>Mir zu gute.</w:t>
      </w:r>
      <w:r>
        <w:br/>
        <w:t>O du Lamm Gottes,</w:t>
      </w:r>
      <w:r>
        <w:br/>
        <w:t>Erhör mein herzliches Flehen,</w:t>
      </w:r>
      <w:r>
        <w:br/>
        <w:t>Mein Augen gen Himmel sehen.</w:t>
      </w:r>
      <w:r>
        <w:br/>
      </w:r>
      <w:proofErr w:type="spellStart"/>
      <w:r>
        <w:t>Tröst</w:t>
      </w:r>
      <w:proofErr w:type="spellEnd"/>
      <w:r>
        <w:t xml:space="preserve"> mich mit deinen Geist, o Herr Gott,</w:t>
      </w:r>
      <w:r>
        <w:br/>
        <w:t>Hilf mir in meiner Noth.</w:t>
      </w:r>
      <w:r>
        <w:br/>
        <w:t>Wenn ich von hinnen fahre,</w:t>
      </w:r>
      <w:r>
        <w:br/>
        <w:t xml:space="preserve">Mein Seel </w:t>
      </w:r>
      <w:proofErr w:type="spellStart"/>
      <w:r>
        <w:t>wollst</w:t>
      </w:r>
      <w:proofErr w:type="spellEnd"/>
      <w:r>
        <w:t xml:space="preserve"> du bewahren.</w:t>
      </w:r>
      <w:r>
        <w:br/>
        <w:t>Denn in dem Tod und auch im Leben</w:t>
      </w:r>
      <w:r>
        <w:br/>
        <w:t xml:space="preserve">Hab ich je dir </w:t>
      </w:r>
      <w:proofErr w:type="spellStart"/>
      <w:r>
        <w:t>ergebn</w:t>
      </w:r>
      <w:proofErr w:type="spellEnd"/>
      <w:r>
        <w:t>,</w:t>
      </w:r>
      <w:r>
        <w:br/>
        <w:t>O Herre Jesu Christe,</w:t>
      </w:r>
      <w:r>
        <w:br/>
        <w:t>Mein Seel in deine Hände.</w:t>
      </w:r>
      <w:r>
        <w:br/>
      </w:r>
      <w:proofErr w:type="spellStart"/>
      <w:r>
        <w:t>Nimms</w:t>
      </w:r>
      <w:proofErr w:type="spellEnd"/>
      <w:r>
        <w:t xml:space="preserve"> in deine Hände.</w:t>
      </w:r>
    </w:p>
    <w:p w14:paraId="1CFC10F3" w14:textId="77777777" w:rsidR="002A51DA" w:rsidRDefault="002A51DA" w:rsidP="002A51DA">
      <w:pPr>
        <w:pStyle w:val="berschrift1"/>
      </w:pPr>
      <w:r w:rsidRPr="002F5F04">
        <w:t>Ein feste Burg ist unser Gott</w:t>
      </w:r>
    </w:p>
    <w:p w14:paraId="0D22EC2F" w14:textId="77777777" w:rsidR="002A51DA" w:rsidRDefault="002A51DA" w:rsidP="002A51DA">
      <w:pPr>
        <w:pStyle w:val="StandardWeb"/>
        <w:spacing w:before="0" w:beforeAutospacing="0" w:after="150" w:afterAutospacing="0"/>
      </w:pPr>
      <w:r>
        <w:t>1. Ein feste Burg ist unser Gott,</w:t>
      </w:r>
      <w:r>
        <w:br/>
        <w:t>darum will ich ihn loben.</w:t>
      </w:r>
      <w:r>
        <w:br/>
        <w:t xml:space="preserve">Er </w:t>
      </w:r>
      <w:proofErr w:type="spellStart"/>
      <w:r>
        <w:t>rett’t</w:t>
      </w:r>
      <w:proofErr w:type="spellEnd"/>
      <w:r>
        <w:t xml:space="preserve"> und hilft in aller Not,</w:t>
      </w:r>
      <w:r>
        <w:br/>
        <w:t>ob gleich die Welt tut toben.</w:t>
      </w:r>
      <w:r>
        <w:br/>
        <w:t>Sein Nam’ will ich anrufen recht,</w:t>
      </w:r>
      <w:r>
        <w:br/>
        <w:t xml:space="preserve">so </w:t>
      </w:r>
      <w:proofErr w:type="spellStart"/>
      <w:r>
        <w:t>werd</w:t>
      </w:r>
      <w:proofErr w:type="spellEnd"/>
      <w:r>
        <w:t xml:space="preserve"> ich von mein’ Feinden schlecht</w:t>
      </w:r>
      <w:r>
        <w:br/>
        <w:t>erlöst und will wohl bleiben.</w:t>
      </w:r>
    </w:p>
    <w:p w14:paraId="0FCB7981" w14:textId="77777777" w:rsidR="002A51DA" w:rsidRDefault="002A51DA" w:rsidP="002A51DA">
      <w:pPr>
        <w:pStyle w:val="StandardWeb"/>
        <w:spacing w:before="0" w:beforeAutospacing="0" w:after="150" w:afterAutospacing="0"/>
      </w:pPr>
      <w:r>
        <w:t>2. Herzlich hab ich dich lieb, o Herr,</w:t>
      </w:r>
      <w:r>
        <w:br/>
        <w:t>mein Stärk’, mein Fels und Feste,</w:t>
      </w:r>
      <w:r>
        <w:br/>
        <w:t>du bist mein’ Burg, mein Lob und Ehr,</w:t>
      </w:r>
      <w:r>
        <w:br/>
        <w:t>mein Schutz aufs allerbeste,</w:t>
      </w:r>
      <w:r>
        <w:br/>
        <w:t>mein Gott, auf den ich trau allein,</w:t>
      </w:r>
      <w:r>
        <w:br/>
        <w:t>mein Schild, mein Heil, mein Macht gar fein,</w:t>
      </w:r>
      <w:r>
        <w:br/>
        <w:t>mein Hort: wer will mir schaden?</w:t>
      </w:r>
    </w:p>
    <w:p w14:paraId="0C0106B5" w14:textId="77777777" w:rsidR="002A51DA" w:rsidRDefault="002A51DA" w:rsidP="002A51DA">
      <w:pPr>
        <w:pStyle w:val="StandardWeb"/>
        <w:spacing w:before="0" w:beforeAutospacing="0" w:after="150" w:afterAutospacing="0"/>
      </w:pPr>
      <w:r>
        <w:t>3. Ich hab erfahren Gottes Macht,</w:t>
      </w:r>
      <w:r>
        <w:br/>
        <w:t>sein’ Treu und Huld in allen,</w:t>
      </w:r>
      <w:r>
        <w:br/>
        <w:t>da mich umfingen Tag und Nacht</w:t>
      </w:r>
      <w:r>
        <w:br/>
        <w:t>des Todes Band’ und Gallen,</w:t>
      </w:r>
      <w:r>
        <w:br/>
        <w:t>die Bäch’ Belials schreckten mich,</w:t>
      </w:r>
      <w:r>
        <w:br/>
        <w:t>voll Zagens, ohne Trost war ich,</w:t>
      </w:r>
      <w:r>
        <w:br/>
        <w:t xml:space="preserve">die Höll’ </w:t>
      </w:r>
      <w:proofErr w:type="spellStart"/>
      <w:r>
        <w:t>hatt</w:t>
      </w:r>
      <w:proofErr w:type="spellEnd"/>
      <w:r>
        <w:t>’ mich umgeben.</w:t>
      </w:r>
    </w:p>
    <w:p w14:paraId="1E6B141D" w14:textId="77777777" w:rsidR="002A51DA" w:rsidRDefault="002A51DA" w:rsidP="002A51DA">
      <w:pPr>
        <w:pStyle w:val="StandardWeb"/>
        <w:spacing w:before="0" w:beforeAutospacing="0" w:after="150" w:afterAutospacing="0"/>
      </w:pPr>
      <w:r>
        <w:t>4. Des Todes Strick’ verwirrten mich,</w:t>
      </w:r>
      <w:r>
        <w:br/>
        <w:t>es war kein Trost auf Erden,</w:t>
      </w:r>
      <w:r>
        <w:br/>
      </w:r>
      <w:proofErr w:type="spellStart"/>
      <w:r>
        <w:t>all’s</w:t>
      </w:r>
      <w:proofErr w:type="spellEnd"/>
      <w:r>
        <w:t xml:space="preserve"> Unglück zu mir drang und schlich,</w:t>
      </w:r>
      <w:r>
        <w:br/>
      </w:r>
      <w:proofErr w:type="spellStart"/>
      <w:r>
        <w:t>konnt</w:t>
      </w:r>
      <w:proofErr w:type="spellEnd"/>
      <w:r>
        <w:t>’ des los nimmer werden.</w:t>
      </w:r>
      <w:r>
        <w:br/>
        <w:t>Es war mir bang und angst an Mut,</w:t>
      </w:r>
      <w:r>
        <w:br/>
        <w:t>an Seel’ und Leib war nichts mehr gut,</w:t>
      </w:r>
      <w:r>
        <w:br/>
        <w:t>all’ Hoffnung blieb dahinten.</w:t>
      </w:r>
    </w:p>
    <w:p w14:paraId="0CEF6585" w14:textId="77777777" w:rsidR="002A51DA" w:rsidRDefault="002A51DA" w:rsidP="002A51DA">
      <w:pPr>
        <w:pStyle w:val="StandardWeb"/>
        <w:spacing w:before="0" w:beforeAutospacing="0" w:after="150" w:afterAutospacing="0"/>
      </w:pPr>
      <w:r>
        <w:t>5. Da rufet ich den Herren an</w:t>
      </w:r>
      <w:r>
        <w:br/>
        <w:t>und schrei zu Gott dem Höchsten,</w:t>
      </w:r>
      <w:r>
        <w:br/>
        <w:t>er höret mich und zu mir kam</w:t>
      </w:r>
      <w:r>
        <w:br/>
        <w:t xml:space="preserve">mit Hilf aufs </w:t>
      </w:r>
      <w:proofErr w:type="spellStart"/>
      <w:r>
        <w:t>allereh’ste</w:t>
      </w:r>
      <w:proofErr w:type="spellEnd"/>
      <w:r>
        <w:t>.</w:t>
      </w:r>
      <w:r>
        <w:br/>
        <w:t xml:space="preserve">An </w:t>
      </w:r>
      <w:proofErr w:type="spellStart"/>
      <w:r>
        <w:t>sei’m</w:t>
      </w:r>
      <w:proofErr w:type="spellEnd"/>
      <w:r>
        <w:t xml:space="preserve"> Wort tat ich halten fest,</w:t>
      </w:r>
      <w:r>
        <w:br/>
        <w:t>im Tempel hört er mich zuletzt</w:t>
      </w:r>
      <w:r>
        <w:br/>
        <w:t>und nahm mein’ Bitt’ zu Ohren.</w:t>
      </w:r>
    </w:p>
    <w:p w14:paraId="57164FA5" w14:textId="77777777" w:rsidR="002A51DA" w:rsidRDefault="002A51DA" w:rsidP="002A51DA">
      <w:pPr>
        <w:pStyle w:val="StandardWeb"/>
        <w:spacing w:before="0" w:beforeAutospacing="0" w:after="150" w:afterAutospacing="0"/>
      </w:pPr>
      <w:r>
        <w:t>6. Ach, traut auf Gott, ihr Christen fein,</w:t>
      </w:r>
      <w:r>
        <w:br/>
        <w:t xml:space="preserve">und </w:t>
      </w:r>
      <w:proofErr w:type="spellStart"/>
      <w:r>
        <w:t>laßt</w:t>
      </w:r>
      <w:proofErr w:type="spellEnd"/>
      <w:r>
        <w:t xml:space="preserve"> euch nicht verführen,</w:t>
      </w:r>
      <w:r>
        <w:br/>
        <w:t xml:space="preserve">sein Wort </w:t>
      </w:r>
      <w:proofErr w:type="spellStart"/>
      <w:r>
        <w:t>laßt</w:t>
      </w:r>
      <w:proofErr w:type="spellEnd"/>
      <w:r>
        <w:t xml:space="preserve"> euch gewisser sein,</w:t>
      </w:r>
      <w:r>
        <w:br/>
        <w:t>tut ja nicht das verlieren.</w:t>
      </w:r>
      <w:r>
        <w:br/>
        <w:t>Wer darauf baut, der hat’s sehr gut,</w:t>
      </w:r>
      <w:r>
        <w:br/>
        <w:t>kann stetig haben guten Mut,</w:t>
      </w:r>
      <w:r>
        <w:br/>
        <w:t>ach, wenn wir’s glauben wollten!</w:t>
      </w:r>
    </w:p>
    <w:p w14:paraId="0DFA4CDA" w14:textId="77777777" w:rsidR="002A51DA" w:rsidRDefault="002A51DA" w:rsidP="002A51DA">
      <w:pPr>
        <w:pStyle w:val="StandardWeb"/>
        <w:spacing w:before="0" w:beforeAutospacing="0" w:after="150" w:afterAutospacing="0"/>
      </w:pPr>
      <w:r>
        <w:t>7. Wie groß Elend ist stetig hie</w:t>
      </w:r>
      <w:r>
        <w:br/>
        <w:t>bei uns in unserm Leben!</w:t>
      </w:r>
      <w:r>
        <w:br/>
        <w:t>Wie manches Kreuz, Elend und Müh</w:t>
      </w:r>
      <w:r>
        <w:br/>
        <w:t>tut immer um uns schweben!</w:t>
      </w:r>
      <w:r>
        <w:br/>
        <w:t>Doch hilft uns Gott ja wunderlich,</w:t>
      </w:r>
      <w:r>
        <w:br/>
      </w:r>
      <w:proofErr w:type="spellStart"/>
      <w:r>
        <w:t>daß</w:t>
      </w:r>
      <w:proofErr w:type="spellEnd"/>
      <w:r>
        <w:t xml:space="preserve"> uns nicht schadet </w:t>
      </w:r>
      <w:proofErr w:type="spellStart"/>
      <w:r>
        <w:t>Ungelück</w:t>
      </w:r>
      <w:proofErr w:type="spellEnd"/>
      <w:r>
        <w:t>,</w:t>
      </w:r>
      <w:r>
        <w:br/>
        <w:t xml:space="preserve">er tut die </w:t>
      </w:r>
      <w:proofErr w:type="spellStart"/>
      <w:r>
        <w:t>Sein’n</w:t>
      </w:r>
      <w:proofErr w:type="spellEnd"/>
      <w:r>
        <w:t xml:space="preserve"> erretten.</w:t>
      </w:r>
    </w:p>
    <w:p w14:paraId="56630DDA" w14:textId="77777777" w:rsidR="002A51DA" w:rsidRDefault="002A51DA" w:rsidP="002A51DA">
      <w:pPr>
        <w:pStyle w:val="StandardWeb"/>
        <w:spacing w:before="0" w:beforeAutospacing="0" w:after="150" w:afterAutospacing="0"/>
      </w:pPr>
      <w:r>
        <w:t>8. Sag her: wer hat Gott jemals traut</w:t>
      </w:r>
      <w:r>
        <w:br/>
        <w:t>und wär’ verlassen worden?</w:t>
      </w:r>
      <w:r>
        <w:br/>
        <w:t>Wer auf sein Wort ganz fröhlich baut,</w:t>
      </w:r>
      <w:r>
        <w:br/>
        <w:t>es sei in Krieg und Morden,</w:t>
      </w:r>
      <w:r>
        <w:br/>
        <w:t>es sei in Hunger, Kummers Not,</w:t>
      </w:r>
      <w:r>
        <w:br/>
        <w:t>es sei in Krankheit, Armut, Spott:</w:t>
      </w:r>
      <w:r>
        <w:br/>
        <w:t xml:space="preserve">wem hat’s jemals </w:t>
      </w:r>
      <w:proofErr w:type="spellStart"/>
      <w:r>
        <w:t>gefehlet</w:t>
      </w:r>
      <w:proofErr w:type="spellEnd"/>
      <w:r>
        <w:t>?</w:t>
      </w:r>
    </w:p>
    <w:p w14:paraId="3117490D" w14:textId="77777777" w:rsidR="002A51DA" w:rsidRDefault="002A51DA" w:rsidP="002A51DA">
      <w:pPr>
        <w:pStyle w:val="StandardWeb"/>
        <w:spacing w:before="0" w:beforeAutospacing="0" w:after="150" w:afterAutospacing="0"/>
      </w:pPr>
      <w:r>
        <w:t>9. Darum so sag ich frisch und frei</w:t>
      </w:r>
      <w:r>
        <w:br/>
        <w:t>und will das wohl erhalten:</w:t>
      </w:r>
      <w:r>
        <w:br/>
        <w:t>ich bin und leb ganz ohne Scheu,</w:t>
      </w:r>
      <w:r>
        <w:br/>
      </w:r>
      <w:proofErr w:type="spellStart"/>
      <w:r>
        <w:t>laß</w:t>
      </w:r>
      <w:proofErr w:type="spellEnd"/>
      <w:r>
        <w:t xml:space="preserve"> Gott den Herren walten.</w:t>
      </w:r>
      <w:r>
        <w:br/>
        <w:t>Sein Wort, das tut’s und gibt den Mut,</w:t>
      </w:r>
      <w:r>
        <w:br/>
      </w:r>
      <w:proofErr w:type="spellStart"/>
      <w:r>
        <w:t>ohn</w:t>
      </w:r>
      <w:proofErr w:type="spellEnd"/>
      <w:r>
        <w:t>’ sein Wort bleibt kein Schutz noch Hut:</w:t>
      </w:r>
      <w:r>
        <w:br/>
        <w:t>selig, wer auf ihn trauet!</w:t>
      </w:r>
    </w:p>
    <w:p w14:paraId="655A3DEE" w14:textId="77777777" w:rsidR="002A51DA" w:rsidRDefault="002A51DA" w:rsidP="002A51DA">
      <w:pPr>
        <w:pStyle w:val="StandardWeb"/>
        <w:spacing w:before="0" w:beforeAutospacing="0" w:after="150" w:afterAutospacing="0"/>
      </w:pPr>
      <w:r>
        <w:t>10. Gott sei gelobt in Ewigkeit</w:t>
      </w:r>
      <w:r>
        <w:br/>
        <w:t xml:space="preserve">für seine </w:t>
      </w:r>
      <w:proofErr w:type="spellStart"/>
      <w:r>
        <w:t>Güt</w:t>
      </w:r>
      <w:proofErr w:type="spellEnd"/>
      <w:r>
        <w:t>’ und Gaben!</w:t>
      </w:r>
      <w:r>
        <w:br/>
        <w:t xml:space="preserve">Er hat uns alles </w:t>
      </w:r>
      <w:proofErr w:type="spellStart"/>
      <w:r>
        <w:t>Gut’s</w:t>
      </w:r>
      <w:proofErr w:type="spellEnd"/>
      <w:r>
        <w:t xml:space="preserve"> bereit,</w:t>
      </w:r>
      <w:r>
        <w:br/>
        <w:t>und weil wir das noch haben,</w:t>
      </w:r>
      <w:r>
        <w:br/>
        <w:t xml:space="preserve">so </w:t>
      </w:r>
      <w:proofErr w:type="spellStart"/>
      <w:r>
        <w:t>laßt</w:t>
      </w:r>
      <w:proofErr w:type="spellEnd"/>
      <w:r>
        <w:t xml:space="preserve"> uns </w:t>
      </w:r>
      <w:proofErr w:type="spellStart"/>
      <w:r>
        <w:t>solch’s</w:t>
      </w:r>
      <w:proofErr w:type="spellEnd"/>
      <w:r>
        <w:t xml:space="preserve"> gebrauchen recht,</w:t>
      </w:r>
      <w:r>
        <w:br/>
      </w:r>
      <w:proofErr w:type="spellStart"/>
      <w:r>
        <w:t>daß</w:t>
      </w:r>
      <w:proofErr w:type="spellEnd"/>
      <w:r>
        <w:t xml:space="preserve"> wir dieselben </w:t>
      </w:r>
      <w:proofErr w:type="spellStart"/>
      <w:r>
        <w:t>b’halten</w:t>
      </w:r>
      <w:proofErr w:type="spellEnd"/>
      <w:r>
        <w:t xml:space="preserve"> schlecht</w:t>
      </w:r>
      <w:r>
        <w:br/>
        <w:t>und danken Gott dem Herren.</w:t>
      </w:r>
    </w:p>
    <w:p w14:paraId="5206B4DE" w14:textId="77777777" w:rsidR="002A51DA" w:rsidRDefault="002A51DA" w:rsidP="002A51DA">
      <w:pPr>
        <w:pStyle w:val="StandardWeb"/>
        <w:spacing w:before="0" w:beforeAutospacing="0" w:after="150" w:afterAutospacing="0"/>
      </w:pPr>
      <w:r>
        <w:t>11. Gott Vater, Sohn, Heiligem Geist</w:t>
      </w:r>
      <w:r>
        <w:br/>
        <w:t>sei Lob und Ehr von Herzen,</w:t>
      </w:r>
      <w:r>
        <w:br/>
      </w:r>
      <w:proofErr w:type="spellStart"/>
      <w:r>
        <w:t>geb</w:t>
      </w:r>
      <w:proofErr w:type="spellEnd"/>
      <w:r>
        <w:t>’ uns sein Wort am allermeist’,</w:t>
      </w:r>
      <w:r>
        <w:br/>
        <w:t>still aller Seelen Schmerzen,</w:t>
      </w:r>
      <w:r>
        <w:br/>
        <w:t>er ist doch unser Stärk’ und Gott</w:t>
      </w:r>
      <w:r>
        <w:br/>
        <w:t>und unser Hort in aller Not,</w:t>
      </w:r>
      <w:r>
        <w:br/>
        <w:t xml:space="preserve">wer solches glaubt </w:t>
      </w:r>
      <w:proofErr w:type="spellStart"/>
      <w:r>
        <w:t>sprech</w:t>
      </w:r>
      <w:proofErr w:type="spellEnd"/>
      <w:r>
        <w:t>’ Amen.</w:t>
      </w:r>
    </w:p>
    <w:p w14:paraId="4FFC98D4" w14:textId="77777777" w:rsidR="00DB7058" w:rsidRDefault="00DB7058" w:rsidP="00DB7058">
      <w:pPr>
        <w:pStyle w:val="berschrift1"/>
      </w:pPr>
      <w:r w:rsidRPr="00DB7058">
        <w:t>Ein Kind von einer Jungfrau zart</w:t>
      </w:r>
    </w:p>
    <w:p w14:paraId="287FD01D" w14:textId="77777777" w:rsidR="00DB7058" w:rsidRDefault="00DB7058" w:rsidP="00DB7058">
      <w:pPr>
        <w:pStyle w:val="StandardWeb"/>
        <w:spacing w:before="0" w:beforeAutospacing="0" w:after="150" w:afterAutospacing="0"/>
      </w:pPr>
      <w:r w:rsidRPr="00DB7058">
        <w:rPr>
          <w:rStyle w:val="Fett"/>
          <w:b w:val="0"/>
          <w:i/>
        </w:rPr>
        <w:t>Weihnachtslied aus Jesaja 9.</w:t>
      </w:r>
      <w:r>
        <w:rPr>
          <w:rStyle w:val="Fett"/>
          <w:b w:val="0"/>
          <w:i/>
        </w:rPr>
        <w:br/>
      </w:r>
      <w:r>
        <w:rPr>
          <w:rStyle w:val="Hervorhebung"/>
        </w:rPr>
        <w:t>Nach eigener Melodie</w:t>
      </w:r>
    </w:p>
    <w:p w14:paraId="4A5FACDF" w14:textId="77777777" w:rsidR="00DB7058" w:rsidRDefault="00DB7058" w:rsidP="00DB7058">
      <w:pPr>
        <w:pStyle w:val="StandardWeb"/>
        <w:spacing w:before="0" w:beforeAutospacing="0" w:after="150" w:afterAutospacing="0"/>
      </w:pPr>
      <w:r>
        <w:t>Ein Kind von einer Jungfrau zart</w:t>
      </w:r>
      <w:r>
        <w:br/>
        <w:t xml:space="preserve">Uns </w:t>
      </w:r>
      <w:proofErr w:type="spellStart"/>
      <w:r>
        <w:t>Alln</w:t>
      </w:r>
      <w:proofErr w:type="spellEnd"/>
      <w:r>
        <w:t xml:space="preserve"> zu gut geboren ward.</w:t>
      </w:r>
      <w:r>
        <w:br/>
        <w:t>Der Sohn des Vaters Ebenbild</w:t>
      </w:r>
      <w:r>
        <w:br/>
        <w:t xml:space="preserve">Ist uns </w:t>
      </w:r>
      <w:proofErr w:type="spellStart"/>
      <w:r>
        <w:t>gegebn</w:t>
      </w:r>
      <w:proofErr w:type="spellEnd"/>
      <w:r>
        <w:t xml:space="preserve"> aus Gnaden mild.</w:t>
      </w:r>
      <w:r>
        <w:br/>
        <w:t>Sein Herrschaft auf der Schulter sein</w:t>
      </w:r>
      <w:r>
        <w:br/>
        <w:t>Hat er und alle Freiheit fein,</w:t>
      </w:r>
      <w:r>
        <w:br/>
        <w:t xml:space="preserve">Dadurch er alles </w:t>
      </w:r>
      <w:proofErr w:type="spellStart"/>
      <w:r>
        <w:t>überwindt</w:t>
      </w:r>
      <w:proofErr w:type="spellEnd"/>
      <w:r>
        <w:t>,</w:t>
      </w:r>
      <w:r>
        <w:br/>
        <w:t xml:space="preserve">Die Höll, Tod, Teufel und die </w:t>
      </w:r>
      <w:proofErr w:type="spellStart"/>
      <w:r>
        <w:t>Sünd</w:t>
      </w:r>
      <w:proofErr w:type="spellEnd"/>
      <w:r>
        <w:br/>
        <w:t>Und was den Seinen schaden kann,</w:t>
      </w:r>
      <w:r>
        <w:br/>
        <w:t xml:space="preserve">Hat er alles gar </w:t>
      </w:r>
      <w:proofErr w:type="spellStart"/>
      <w:r>
        <w:t>abgethan</w:t>
      </w:r>
      <w:proofErr w:type="spellEnd"/>
      <w:r>
        <w:t>.</w:t>
      </w:r>
    </w:p>
    <w:p w14:paraId="5377B3AA" w14:textId="77777777" w:rsidR="00DB7058" w:rsidRDefault="00DB7058" w:rsidP="00DB7058">
      <w:pPr>
        <w:pStyle w:val="StandardWeb"/>
        <w:spacing w:before="0" w:beforeAutospacing="0" w:after="150" w:afterAutospacing="0"/>
      </w:pPr>
      <w:r>
        <w:t>Sein Nam ist hoch voll Ruhm und Ehr,</w:t>
      </w:r>
      <w:r>
        <w:br/>
        <w:t xml:space="preserve">Wunderbar wird er </w:t>
      </w:r>
      <w:proofErr w:type="spellStart"/>
      <w:r>
        <w:t>genennet</w:t>
      </w:r>
      <w:proofErr w:type="spellEnd"/>
      <w:r>
        <w:t xml:space="preserve"> sehr;</w:t>
      </w:r>
      <w:r>
        <w:br/>
        <w:t>Denn er ist wahrer Mensch und Gott.</w:t>
      </w:r>
      <w:r>
        <w:br/>
        <w:t>Und hilft uns frei aus aller Noth.</w:t>
      </w:r>
      <w:r>
        <w:br/>
        <w:t>Wunderbar ist sein Amt und Reich,</w:t>
      </w:r>
      <w:r>
        <w:br/>
        <w:t>Das bleibt allhie und dort zugleich,</w:t>
      </w:r>
      <w:r>
        <w:br/>
        <w:t xml:space="preserve">Er </w:t>
      </w:r>
      <w:proofErr w:type="spellStart"/>
      <w:r>
        <w:t>giebt</w:t>
      </w:r>
      <w:proofErr w:type="spellEnd"/>
      <w:r>
        <w:t xml:space="preserve"> uns allen guten Rath,</w:t>
      </w:r>
      <w:r>
        <w:br/>
        <w:t xml:space="preserve">Sein Wort erfüllt er mit der </w:t>
      </w:r>
      <w:proofErr w:type="spellStart"/>
      <w:r>
        <w:t>That</w:t>
      </w:r>
      <w:proofErr w:type="spellEnd"/>
      <w:r>
        <w:t>,</w:t>
      </w:r>
      <w:r>
        <w:br/>
        <w:t>Und steht uns bei und sagt uns fein</w:t>
      </w:r>
      <w:r>
        <w:br/>
        <w:t xml:space="preserve">Wie wir sollen </w:t>
      </w:r>
      <w:proofErr w:type="spellStart"/>
      <w:r>
        <w:t>gesinnet</w:t>
      </w:r>
      <w:proofErr w:type="spellEnd"/>
      <w:r>
        <w:t xml:space="preserve"> sein.</w:t>
      </w:r>
    </w:p>
    <w:p w14:paraId="323453A1" w14:textId="77777777" w:rsidR="00DB7058" w:rsidRDefault="00DB7058" w:rsidP="00DB7058">
      <w:pPr>
        <w:pStyle w:val="StandardWeb"/>
        <w:spacing w:before="0" w:beforeAutospacing="0" w:after="150" w:afterAutospacing="0"/>
      </w:pPr>
      <w:r>
        <w:t>Er ist des Vaters Lust und Freud,</w:t>
      </w:r>
      <w:r>
        <w:br/>
        <w:t>Durch ihn wird Alles erhalten heut.</w:t>
      </w:r>
      <w:r>
        <w:br/>
        <w:t>Er heißet Kraft und starker Gott,</w:t>
      </w:r>
      <w:r>
        <w:br/>
        <w:t>Der Alls in seinen Händen hat.</w:t>
      </w:r>
      <w:r>
        <w:br/>
        <w:t>Und wie er ist des Vaters Kraft,</w:t>
      </w:r>
      <w:r>
        <w:br/>
        <w:t>Also er uns all Stärke schafft,</w:t>
      </w:r>
      <w:r>
        <w:br/>
        <w:t>Und ist der Held, der uns bewacht,</w:t>
      </w:r>
      <w:r>
        <w:br/>
        <w:t>Und uns mit Gnaden stets anlacht,</w:t>
      </w:r>
      <w:r>
        <w:br/>
        <w:t>Er auch die Feind gefangen hat,</w:t>
      </w:r>
      <w:r>
        <w:br/>
        <w:t xml:space="preserve">Den Teufel, </w:t>
      </w:r>
      <w:proofErr w:type="spellStart"/>
      <w:r>
        <w:t>Sünd</w:t>
      </w:r>
      <w:proofErr w:type="spellEnd"/>
      <w:r>
        <w:t>, Höll, Welt und Tod.</w:t>
      </w:r>
    </w:p>
    <w:p w14:paraId="1C791D49" w14:textId="77777777" w:rsidR="00DB7058" w:rsidRDefault="00DB7058" w:rsidP="00DB7058">
      <w:pPr>
        <w:pStyle w:val="StandardWeb"/>
        <w:spacing w:before="0" w:beforeAutospacing="0" w:after="150" w:afterAutospacing="0"/>
      </w:pPr>
      <w:r>
        <w:t>Er ist der ewig Vater gut,</w:t>
      </w:r>
      <w:r>
        <w:br/>
        <w:t>Der uns stets hält in seiner Hut.</w:t>
      </w:r>
      <w:r>
        <w:br/>
        <w:t>Wie ein Vater den Kindern ist,</w:t>
      </w:r>
      <w:r>
        <w:br/>
        <w:t>Also ist er zu aller Frist.</w:t>
      </w:r>
      <w:r>
        <w:br/>
      </w:r>
      <w:proofErr w:type="spellStart"/>
      <w:r>
        <w:t>Giebt</w:t>
      </w:r>
      <w:proofErr w:type="spellEnd"/>
      <w:r>
        <w:t xml:space="preserve"> Leben und Gerechtigkeit,</w:t>
      </w:r>
      <w:r>
        <w:br/>
        <w:t>Heiligen Geist und Seligkeit.</w:t>
      </w:r>
      <w:r>
        <w:br/>
        <w:t xml:space="preserve">Er ist der Friedfürst </w:t>
      </w:r>
      <w:proofErr w:type="spellStart"/>
      <w:r>
        <w:t>auserkorn</w:t>
      </w:r>
      <w:proofErr w:type="spellEnd"/>
      <w:r>
        <w:t>,</w:t>
      </w:r>
      <w:r>
        <w:br/>
      </w:r>
      <w:proofErr w:type="spellStart"/>
      <w:r>
        <w:t>Ohn</w:t>
      </w:r>
      <w:proofErr w:type="spellEnd"/>
      <w:r>
        <w:t xml:space="preserve"> den wir sonst </w:t>
      </w:r>
      <w:proofErr w:type="spellStart"/>
      <w:r>
        <w:t>wärn</w:t>
      </w:r>
      <w:proofErr w:type="spellEnd"/>
      <w:r>
        <w:t xml:space="preserve"> all </w:t>
      </w:r>
      <w:proofErr w:type="spellStart"/>
      <w:r>
        <w:t>verlorn</w:t>
      </w:r>
      <w:proofErr w:type="spellEnd"/>
      <w:r>
        <w:t>.</w:t>
      </w:r>
      <w:r>
        <w:br/>
        <w:t>Durch ihn liebt uns der Vater groß,</w:t>
      </w:r>
      <w:r>
        <w:br/>
        <w:t>Wir sitzen nun in seinem Schoß.</w:t>
      </w:r>
    </w:p>
    <w:p w14:paraId="6D652C2B" w14:textId="77777777" w:rsidR="00DB7058" w:rsidRDefault="00DB7058" w:rsidP="00DB7058">
      <w:pPr>
        <w:pStyle w:val="StandardWeb"/>
        <w:spacing w:before="0" w:beforeAutospacing="0" w:after="150" w:afterAutospacing="0"/>
      </w:pPr>
      <w:proofErr w:type="spellStart"/>
      <w:r>
        <w:t>Deß</w:t>
      </w:r>
      <w:proofErr w:type="spellEnd"/>
      <w:r>
        <w:t xml:space="preserve"> </w:t>
      </w:r>
      <w:proofErr w:type="spellStart"/>
      <w:r>
        <w:t>solln</w:t>
      </w:r>
      <w:proofErr w:type="spellEnd"/>
      <w:r>
        <w:t xml:space="preserve"> wir billig danken Gott,</w:t>
      </w:r>
      <w:r>
        <w:br/>
        <w:t>Der uns sein Sohn gegeben hat.</w:t>
      </w:r>
      <w:r>
        <w:br/>
        <w:t>Und hat so sehr das menschlich Geschlecht</w:t>
      </w:r>
      <w:r>
        <w:br/>
      </w:r>
      <w:proofErr w:type="spellStart"/>
      <w:r>
        <w:t>Geliebet</w:t>
      </w:r>
      <w:proofErr w:type="spellEnd"/>
      <w:r>
        <w:t xml:space="preserve"> nur aus Gnaden schlecht,</w:t>
      </w:r>
      <w:r>
        <w:br/>
      </w:r>
      <w:proofErr w:type="spellStart"/>
      <w:r>
        <w:t>Daß</w:t>
      </w:r>
      <w:proofErr w:type="spellEnd"/>
      <w:r>
        <w:t xml:space="preserve"> er seins Sohns verschonet nicht,</w:t>
      </w:r>
      <w:r>
        <w:br/>
        <w:t xml:space="preserve">Ließ ihn werden </w:t>
      </w:r>
      <w:proofErr w:type="spellStart"/>
      <w:r>
        <w:t>veracht</w:t>
      </w:r>
      <w:proofErr w:type="spellEnd"/>
      <w:r>
        <w:t xml:space="preserve">, </w:t>
      </w:r>
      <w:proofErr w:type="spellStart"/>
      <w:r>
        <w:t>vernicht</w:t>
      </w:r>
      <w:proofErr w:type="spellEnd"/>
      <w:r>
        <w:t>,</w:t>
      </w:r>
      <w:r>
        <w:br/>
        <w:t xml:space="preserve">Geschmäht, </w:t>
      </w:r>
      <w:proofErr w:type="spellStart"/>
      <w:r>
        <w:t>getödt</w:t>
      </w:r>
      <w:proofErr w:type="spellEnd"/>
      <w:r>
        <w:t xml:space="preserve">, sterben, </w:t>
      </w:r>
      <w:proofErr w:type="spellStart"/>
      <w:r>
        <w:t>vergehn</w:t>
      </w:r>
      <w:proofErr w:type="spellEnd"/>
      <w:r>
        <w:t>,</w:t>
      </w:r>
      <w:r>
        <w:br/>
      </w:r>
      <w:proofErr w:type="spellStart"/>
      <w:r>
        <w:t>Daß</w:t>
      </w:r>
      <w:proofErr w:type="spellEnd"/>
      <w:r>
        <w:t xml:space="preserve"> wir an ihm </w:t>
      </w:r>
      <w:proofErr w:type="spellStart"/>
      <w:r>
        <w:t>solln</w:t>
      </w:r>
      <w:proofErr w:type="spellEnd"/>
      <w:r>
        <w:t xml:space="preserve"> </w:t>
      </w:r>
      <w:proofErr w:type="spellStart"/>
      <w:r>
        <w:t>auferstehn</w:t>
      </w:r>
      <w:proofErr w:type="spellEnd"/>
      <w:r>
        <w:t>.</w:t>
      </w:r>
      <w:r>
        <w:br/>
        <w:t>Nun ist er raus aus aller Noth.</w:t>
      </w:r>
      <w:r>
        <w:br/>
        <w:t>So danken wir dem lieben Gott. Amen.</w:t>
      </w:r>
    </w:p>
    <w:p w14:paraId="54A20F88" w14:textId="77777777" w:rsidR="00E46EF8" w:rsidRDefault="00E46EF8" w:rsidP="00E46EF8">
      <w:pPr>
        <w:pStyle w:val="berschrift1"/>
      </w:pPr>
      <w:r w:rsidRPr="001B451A">
        <w:t xml:space="preserve">Ein Lied um ein seliges </w:t>
      </w:r>
      <w:proofErr w:type="spellStart"/>
      <w:r w:rsidRPr="001B451A">
        <w:t>Valetstündlein</w:t>
      </w:r>
      <w:proofErr w:type="spellEnd"/>
      <w:r w:rsidRPr="001B451A">
        <w:t xml:space="preserve"> aus diesem </w:t>
      </w:r>
      <w:proofErr w:type="spellStart"/>
      <w:r w:rsidRPr="001B451A">
        <w:t>Jammerthal</w:t>
      </w:r>
      <w:proofErr w:type="spellEnd"/>
      <w:r w:rsidRPr="001B451A">
        <w:t>.</w:t>
      </w:r>
    </w:p>
    <w:p w14:paraId="683AA6C0"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Mel. Christ, der du bist der helle Tag.</w:t>
      </w:r>
    </w:p>
    <w:p w14:paraId="2D1C057E"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Herr Jesu Christe, Gottes Sohn,</w:t>
      </w:r>
      <w:r>
        <w:rPr>
          <w:rFonts w:ascii="Helvetica" w:hAnsi="Helvetica" w:cs="Helvetica"/>
          <w:color w:val="333333"/>
          <w:sz w:val="21"/>
          <w:szCs w:val="21"/>
        </w:rPr>
        <w:br/>
        <w:t xml:space="preserve">Der du </w:t>
      </w:r>
      <w:proofErr w:type="spellStart"/>
      <w:r>
        <w:rPr>
          <w:rFonts w:ascii="Helvetica" w:hAnsi="Helvetica" w:cs="Helvetica"/>
          <w:color w:val="333333"/>
          <w:sz w:val="21"/>
          <w:szCs w:val="21"/>
        </w:rPr>
        <w:t>sitzst</w:t>
      </w:r>
      <w:proofErr w:type="spellEnd"/>
      <w:r>
        <w:rPr>
          <w:rFonts w:ascii="Helvetica" w:hAnsi="Helvetica" w:cs="Helvetica"/>
          <w:color w:val="333333"/>
          <w:sz w:val="21"/>
          <w:szCs w:val="21"/>
        </w:rPr>
        <w:t xml:space="preserve"> in dem höchsten Thron,</w:t>
      </w:r>
      <w:r>
        <w:rPr>
          <w:rFonts w:ascii="Helvetica" w:hAnsi="Helvetica" w:cs="Helvetica"/>
          <w:color w:val="333333"/>
          <w:sz w:val="21"/>
          <w:szCs w:val="21"/>
        </w:rPr>
        <w:br/>
        <w:t>Zu dir ruf ich aus Herzens Grund,</w:t>
      </w:r>
      <w:r>
        <w:rPr>
          <w:rFonts w:ascii="Helvetica" w:hAnsi="Helvetica" w:cs="Helvetica"/>
          <w:color w:val="333333"/>
          <w:sz w:val="21"/>
          <w:szCs w:val="21"/>
        </w:rPr>
        <w:br/>
      </w:r>
      <w:proofErr w:type="spellStart"/>
      <w:r>
        <w:rPr>
          <w:rFonts w:ascii="Helvetica" w:hAnsi="Helvetica" w:cs="Helvetica"/>
          <w:color w:val="333333"/>
          <w:sz w:val="21"/>
          <w:szCs w:val="21"/>
        </w:rPr>
        <w:t>Verlaß</w:t>
      </w:r>
      <w:proofErr w:type="spellEnd"/>
      <w:r>
        <w:rPr>
          <w:rFonts w:ascii="Helvetica" w:hAnsi="Helvetica" w:cs="Helvetica"/>
          <w:color w:val="333333"/>
          <w:sz w:val="21"/>
          <w:szCs w:val="21"/>
        </w:rPr>
        <w:t xml:space="preserve"> mich nicht zur letzten Stund.</w:t>
      </w:r>
    </w:p>
    <w:p w14:paraId="270B8246"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 Wenn mein Stündlein </w:t>
      </w:r>
      <w:proofErr w:type="spellStart"/>
      <w:r>
        <w:rPr>
          <w:rFonts w:ascii="Helvetica" w:hAnsi="Helvetica" w:cs="Helvetica"/>
          <w:color w:val="333333"/>
          <w:sz w:val="21"/>
          <w:szCs w:val="21"/>
        </w:rPr>
        <w:t>fürhanden</w:t>
      </w:r>
      <w:proofErr w:type="spellEnd"/>
      <w:r>
        <w:rPr>
          <w:rFonts w:ascii="Helvetica" w:hAnsi="Helvetica" w:cs="Helvetica"/>
          <w:color w:val="333333"/>
          <w:sz w:val="21"/>
          <w:szCs w:val="21"/>
        </w:rPr>
        <w:t xml:space="preserve"> ist,</w:t>
      </w:r>
      <w:r>
        <w:rPr>
          <w:rFonts w:ascii="Helvetica" w:hAnsi="Helvetica" w:cs="Helvetica"/>
          <w:color w:val="333333"/>
          <w:sz w:val="21"/>
          <w:szCs w:val="21"/>
        </w:rPr>
        <w:br/>
        <w:t>Mein Seel vom Leib will scheiden jetzt.</w:t>
      </w:r>
      <w:r>
        <w:rPr>
          <w:rFonts w:ascii="Helvetica" w:hAnsi="Helvetica" w:cs="Helvetica"/>
          <w:color w:val="333333"/>
          <w:sz w:val="21"/>
          <w:szCs w:val="21"/>
        </w:rPr>
        <w:br/>
        <w:t xml:space="preserve">Mein Herz </w:t>
      </w:r>
      <w:proofErr w:type="spellStart"/>
      <w:r>
        <w:rPr>
          <w:rFonts w:ascii="Helvetica" w:hAnsi="Helvetica" w:cs="Helvetica"/>
          <w:color w:val="333333"/>
          <w:sz w:val="21"/>
          <w:szCs w:val="21"/>
        </w:rPr>
        <w:t>zubricht</w:t>
      </w:r>
      <w:proofErr w:type="spellEnd"/>
      <w:r>
        <w:rPr>
          <w:rFonts w:ascii="Helvetica" w:hAnsi="Helvetica" w:cs="Helvetica"/>
          <w:color w:val="333333"/>
          <w:sz w:val="21"/>
          <w:szCs w:val="21"/>
        </w:rPr>
        <w:t xml:space="preserve">, mein </w:t>
      </w:r>
      <w:proofErr w:type="spellStart"/>
      <w:r>
        <w:rPr>
          <w:rFonts w:ascii="Helvetica" w:hAnsi="Helvetica" w:cs="Helvetica"/>
          <w:color w:val="333333"/>
          <w:sz w:val="21"/>
          <w:szCs w:val="21"/>
        </w:rPr>
        <w:t>Gsicht</w:t>
      </w:r>
      <w:proofErr w:type="spellEnd"/>
      <w:r>
        <w:rPr>
          <w:rFonts w:ascii="Helvetica" w:hAnsi="Helvetica" w:cs="Helvetica"/>
          <w:color w:val="333333"/>
          <w:sz w:val="21"/>
          <w:szCs w:val="21"/>
        </w:rPr>
        <w:t xml:space="preserve"> vergeht,</w:t>
      </w:r>
      <w:r>
        <w:rPr>
          <w:rFonts w:ascii="Helvetica" w:hAnsi="Helvetica" w:cs="Helvetica"/>
          <w:color w:val="333333"/>
          <w:sz w:val="21"/>
          <w:szCs w:val="21"/>
        </w:rPr>
        <w:br/>
        <w:t>Aus meinem Mund kein Odem fährt.</w:t>
      </w:r>
    </w:p>
    <w:p w14:paraId="7F91868D"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3. Mein </w:t>
      </w:r>
      <w:proofErr w:type="spellStart"/>
      <w:r>
        <w:rPr>
          <w:rFonts w:ascii="Helvetica" w:hAnsi="Helvetica" w:cs="Helvetica"/>
          <w:color w:val="333333"/>
          <w:sz w:val="21"/>
          <w:szCs w:val="21"/>
        </w:rPr>
        <w:t>Gliedmaß</w:t>
      </w:r>
      <w:proofErr w:type="spellEnd"/>
      <w:r>
        <w:rPr>
          <w:rFonts w:ascii="Helvetica" w:hAnsi="Helvetica" w:cs="Helvetica"/>
          <w:color w:val="333333"/>
          <w:sz w:val="21"/>
          <w:szCs w:val="21"/>
        </w:rPr>
        <w:t xml:space="preserve"> fallen gar dahin,</w:t>
      </w:r>
      <w:r>
        <w:rPr>
          <w:rFonts w:ascii="Helvetica" w:hAnsi="Helvetica" w:cs="Helvetica"/>
          <w:color w:val="333333"/>
          <w:sz w:val="21"/>
          <w:szCs w:val="21"/>
        </w:rPr>
        <w:br/>
        <w:t>Verfallen sind auch all mein Sinn,</w:t>
      </w:r>
      <w:r>
        <w:rPr>
          <w:rFonts w:ascii="Helvetica" w:hAnsi="Helvetica" w:cs="Helvetica"/>
          <w:color w:val="333333"/>
          <w:sz w:val="21"/>
          <w:szCs w:val="21"/>
        </w:rPr>
        <w:br/>
        <w:t>Vernunft ist weg, der Leib stirbt ab</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muß</w:t>
      </w:r>
      <w:proofErr w:type="spellEnd"/>
      <w:r>
        <w:rPr>
          <w:rFonts w:ascii="Helvetica" w:hAnsi="Helvetica" w:cs="Helvetica"/>
          <w:color w:val="333333"/>
          <w:sz w:val="21"/>
          <w:szCs w:val="21"/>
        </w:rPr>
        <w:t xml:space="preserve"> hinunter in das Grab.</w:t>
      </w:r>
    </w:p>
    <w:p w14:paraId="0CE3C83C"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So gleit mich Herr aus dieser Welt,</w:t>
      </w:r>
      <w:r>
        <w:rPr>
          <w:rFonts w:ascii="Helvetica" w:hAnsi="Helvetica" w:cs="Helvetica"/>
          <w:color w:val="333333"/>
          <w:sz w:val="21"/>
          <w:szCs w:val="21"/>
        </w:rPr>
        <w:br/>
        <w:t xml:space="preserve">Führ mich in dein himmlisch </w:t>
      </w:r>
      <w:proofErr w:type="spellStart"/>
      <w:r>
        <w:rPr>
          <w:rFonts w:ascii="Helvetica" w:hAnsi="Helvetica" w:cs="Helvetica"/>
          <w:color w:val="333333"/>
          <w:sz w:val="21"/>
          <w:szCs w:val="21"/>
        </w:rPr>
        <w:t>Gezelt</w:t>
      </w:r>
      <w:proofErr w:type="spellEnd"/>
      <w:r>
        <w:rPr>
          <w:rFonts w:ascii="Helvetica" w:hAnsi="Helvetica" w:cs="Helvetica"/>
          <w:color w:val="333333"/>
          <w:sz w:val="21"/>
          <w:szCs w:val="21"/>
        </w:rPr>
        <w:br/>
        <w:t>Und in das ewig Vaterland,</w:t>
      </w:r>
      <w:r>
        <w:rPr>
          <w:rFonts w:ascii="Helvetica" w:hAnsi="Helvetica" w:cs="Helvetica"/>
          <w:color w:val="333333"/>
          <w:sz w:val="21"/>
          <w:szCs w:val="21"/>
        </w:rPr>
        <w:br/>
        <w:t>Nimm meinen Geist in deine Hand.</w:t>
      </w:r>
    </w:p>
    <w:p w14:paraId="198566C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5. Mein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 xml:space="preserve"> sind groß, mein </w:t>
      </w:r>
      <w:proofErr w:type="spellStart"/>
      <w:r>
        <w:rPr>
          <w:rFonts w:ascii="Helvetica" w:hAnsi="Helvetica" w:cs="Helvetica"/>
          <w:color w:val="333333"/>
          <w:sz w:val="21"/>
          <w:szCs w:val="21"/>
        </w:rPr>
        <w:t>Gwissen</w:t>
      </w:r>
      <w:proofErr w:type="spellEnd"/>
      <w:r>
        <w:rPr>
          <w:rFonts w:ascii="Helvetica" w:hAnsi="Helvetica" w:cs="Helvetica"/>
          <w:color w:val="333333"/>
          <w:sz w:val="21"/>
          <w:szCs w:val="21"/>
        </w:rPr>
        <w:t xml:space="preserve"> zag,</w:t>
      </w:r>
      <w:r>
        <w:rPr>
          <w:rFonts w:ascii="Helvetica" w:hAnsi="Helvetica" w:cs="Helvetica"/>
          <w:color w:val="333333"/>
          <w:sz w:val="21"/>
          <w:szCs w:val="21"/>
        </w:rPr>
        <w:br/>
        <w:t>Ach Herr, in mir ich nichts vermag.</w:t>
      </w:r>
      <w:r>
        <w:rPr>
          <w:rFonts w:ascii="Helvetica" w:hAnsi="Helvetica" w:cs="Helvetica"/>
          <w:color w:val="333333"/>
          <w:sz w:val="21"/>
          <w:szCs w:val="21"/>
        </w:rPr>
        <w:br/>
        <w:t>Allein das bitter Leiden dein</w:t>
      </w:r>
      <w:r>
        <w:rPr>
          <w:rFonts w:ascii="Helvetica" w:hAnsi="Helvetica" w:cs="Helvetica"/>
          <w:color w:val="333333"/>
          <w:sz w:val="21"/>
          <w:szCs w:val="21"/>
        </w:rPr>
        <w:br/>
        <w:t xml:space="preserve">Hilft mir von aller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 xml:space="preserve"> und Pein.</w:t>
      </w:r>
    </w:p>
    <w:p w14:paraId="2DC40CD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 O Herr, ich denk an deinen Tod,</w:t>
      </w:r>
      <w:r>
        <w:rPr>
          <w:rFonts w:ascii="Helvetica" w:hAnsi="Helvetica" w:cs="Helvetica"/>
          <w:color w:val="333333"/>
          <w:sz w:val="21"/>
          <w:szCs w:val="21"/>
        </w:rPr>
        <w:br/>
        <w:t xml:space="preserve">An dein heilig fünf Wunden </w:t>
      </w:r>
      <w:proofErr w:type="spellStart"/>
      <w:r>
        <w:rPr>
          <w:rFonts w:ascii="Helvetica" w:hAnsi="Helvetica" w:cs="Helvetica"/>
          <w:color w:val="333333"/>
          <w:sz w:val="21"/>
          <w:szCs w:val="21"/>
        </w:rPr>
        <w:t>roth</w:t>
      </w:r>
      <w:proofErr w:type="spellEnd"/>
      <w:r>
        <w:rPr>
          <w:rFonts w:ascii="Helvetica" w:hAnsi="Helvetica" w:cs="Helvetica"/>
          <w:color w:val="333333"/>
          <w:sz w:val="21"/>
          <w:szCs w:val="21"/>
        </w:rPr>
        <w:t>.</w:t>
      </w:r>
      <w:r>
        <w:rPr>
          <w:rFonts w:ascii="Helvetica" w:hAnsi="Helvetica" w:cs="Helvetica"/>
          <w:color w:val="333333"/>
          <w:sz w:val="21"/>
          <w:szCs w:val="21"/>
        </w:rPr>
        <w:br/>
        <w:t>Du bist ja mein und ich bin dein,</w:t>
      </w:r>
      <w:r>
        <w:rPr>
          <w:rFonts w:ascii="Helvetica" w:hAnsi="Helvetica" w:cs="Helvetica"/>
          <w:color w:val="333333"/>
          <w:sz w:val="21"/>
          <w:szCs w:val="21"/>
        </w:rPr>
        <w:br/>
        <w:t xml:space="preserve">An deinem Leib ein </w:t>
      </w:r>
      <w:proofErr w:type="spellStart"/>
      <w:r>
        <w:rPr>
          <w:rFonts w:ascii="Helvetica" w:hAnsi="Helvetica" w:cs="Helvetica"/>
          <w:color w:val="333333"/>
          <w:sz w:val="21"/>
          <w:szCs w:val="21"/>
        </w:rPr>
        <w:t>Gliedmaß</w:t>
      </w:r>
      <w:proofErr w:type="spellEnd"/>
      <w:r>
        <w:rPr>
          <w:rFonts w:ascii="Helvetica" w:hAnsi="Helvetica" w:cs="Helvetica"/>
          <w:color w:val="333333"/>
          <w:sz w:val="21"/>
          <w:szCs w:val="21"/>
        </w:rPr>
        <w:t xml:space="preserve"> klein.</w:t>
      </w:r>
    </w:p>
    <w:p w14:paraId="552CC72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7. Von dir ich </w:t>
      </w:r>
      <w:proofErr w:type="spellStart"/>
      <w:r>
        <w:rPr>
          <w:rFonts w:ascii="Helvetica" w:hAnsi="Helvetica" w:cs="Helvetica"/>
          <w:color w:val="333333"/>
          <w:sz w:val="21"/>
          <w:szCs w:val="21"/>
        </w:rPr>
        <w:t>ungeschieden</w:t>
      </w:r>
      <w:proofErr w:type="spellEnd"/>
      <w:r>
        <w:rPr>
          <w:rFonts w:ascii="Helvetica" w:hAnsi="Helvetica" w:cs="Helvetica"/>
          <w:color w:val="333333"/>
          <w:sz w:val="21"/>
          <w:szCs w:val="21"/>
        </w:rPr>
        <w:t xml:space="preserve"> bleib,</w:t>
      </w:r>
      <w:r>
        <w:rPr>
          <w:rFonts w:ascii="Helvetica" w:hAnsi="Helvetica" w:cs="Helvetica"/>
          <w:color w:val="333333"/>
          <w:sz w:val="21"/>
          <w:szCs w:val="21"/>
        </w:rPr>
        <w:br/>
        <w:t>Obgleich der Tod würgt meinen Leib.</w:t>
      </w:r>
      <w:r>
        <w:rPr>
          <w:rFonts w:ascii="Helvetica" w:hAnsi="Helvetica" w:cs="Helvetica"/>
          <w:color w:val="333333"/>
          <w:sz w:val="21"/>
          <w:szCs w:val="21"/>
        </w:rPr>
        <w:br/>
        <w:t xml:space="preserve">Wenn ich gleich </w:t>
      </w:r>
      <w:proofErr w:type="spellStart"/>
      <w:r>
        <w:rPr>
          <w:rFonts w:ascii="Helvetica" w:hAnsi="Helvetica" w:cs="Helvetica"/>
          <w:color w:val="333333"/>
          <w:sz w:val="21"/>
          <w:szCs w:val="21"/>
        </w:rPr>
        <w:t>sterb</w:t>
      </w:r>
      <w:proofErr w:type="spellEnd"/>
      <w:r>
        <w:rPr>
          <w:rFonts w:ascii="Helvetica" w:hAnsi="Helvetica" w:cs="Helvetica"/>
          <w:color w:val="333333"/>
          <w:sz w:val="21"/>
          <w:szCs w:val="21"/>
        </w:rPr>
        <w:t xml:space="preserve">, so </w:t>
      </w:r>
      <w:proofErr w:type="spellStart"/>
      <w:r>
        <w:rPr>
          <w:rFonts w:ascii="Helvetica" w:hAnsi="Helvetica" w:cs="Helvetica"/>
          <w:color w:val="333333"/>
          <w:sz w:val="21"/>
          <w:szCs w:val="21"/>
        </w:rPr>
        <w:t>sterb</w:t>
      </w:r>
      <w:proofErr w:type="spellEnd"/>
      <w:r>
        <w:rPr>
          <w:rFonts w:ascii="Helvetica" w:hAnsi="Helvetica" w:cs="Helvetica"/>
          <w:color w:val="333333"/>
          <w:sz w:val="21"/>
          <w:szCs w:val="21"/>
        </w:rPr>
        <w:t xml:space="preserve"> ich dir</w:t>
      </w:r>
      <w:r>
        <w:rPr>
          <w:rFonts w:ascii="Helvetica" w:hAnsi="Helvetica" w:cs="Helvetica"/>
          <w:color w:val="333333"/>
          <w:sz w:val="21"/>
          <w:szCs w:val="21"/>
        </w:rPr>
        <w:br/>
        <w:t xml:space="preserve">Ein </w:t>
      </w:r>
      <w:proofErr w:type="spellStart"/>
      <w:r>
        <w:rPr>
          <w:rFonts w:ascii="Helvetica" w:hAnsi="Helvetica" w:cs="Helvetica"/>
          <w:color w:val="333333"/>
          <w:sz w:val="21"/>
          <w:szCs w:val="21"/>
        </w:rPr>
        <w:t>ewigs</w:t>
      </w:r>
      <w:proofErr w:type="spellEnd"/>
      <w:r>
        <w:rPr>
          <w:rFonts w:ascii="Helvetica" w:hAnsi="Helvetica" w:cs="Helvetica"/>
          <w:color w:val="333333"/>
          <w:sz w:val="21"/>
          <w:szCs w:val="21"/>
        </w:rPr>
        <w:t xml:space="preserve"> Leben </w:t>
      </w:r>
      <w:proofErr w:type="spellStart"/>
      <w:r>
        <w:rPr>
          <w:rFonts w:ascii="Helvetica" w:hAnsi="Helvetica" w:cs="Helvetica"/>
          <w:color w:val="333333"/>
          <w:sz w:val="21"/>
          <w:szCs w:val="21"/>
        </w:rPr>
        <w:t>giebst</w:t>
      </w:r>
      <w:proofErr w:type="spellEnd"/>
      <w:r>
        <w:rPr>
          <w:rFonts w:ascii="Helvetica" w:hAnsi="Helvetica" w:cs="Helvetica"/>
          <w:color w:val="333333"/>
          <w:sz w:val="21"/>
          <w:szCs w:val="21"/>
        </w:rPr>
        <w:t xml:space="preserve"> du mir.</w:t>
      </w:r>
    </w:p>
    <w:p w14:paraId="31E10E7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 Du bist der Wahrheit rechter Steg,</w:t>
      </w:r>
      <w:r>
        <w:rPr>
          <w:rFonts w:ascii="Helvetica" w:hAnsi="Helvetica" w:cs="Helvetica"/>
          <w:color w:val="333333"/>
          <w:sz w:val="21"/>
          <w:szCs w:val="21"/>
        </w:rPr>
        <w:br/>
        <w:t>Die Auferstehung und der Weg</w:t>
      </w:r>
      <w:r>
        <w:rPr>
          <w:rFonts w:ascii="Helvetica" w:hAnsi="Helvetica" w:cs="Helvetica"/>
          <w:color w:val="333333"/>
          <w:sz w:val="21"/>
          <w:szCs w:val="21"/>
        </w:rPr>
        <w:br/>
        <w:t>Zur Seligkeit und Himmelsfreud,</w:t>
      </w:r>
      <w:r>
        <w:rPr>
          <w:rFonts w:ascii="Helvetica" w:hAnsi="Helvetica" w:cs="Helvetica"/>
          <w:color w:val="333333"/>
          <w:sz w:val="21"/>
          <w:szCs w:val="21"/>
        </w:rPr>
        <w:br/>
        <w:t>Durch dich vergeht all unser Leid</w:t>
      </w:r>
    </w:p>
    <w:p w14:paraId="21F4C945"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 Wer an dich glaubt und hält dein Wort,</w:t>
      </w:r>
      <w:r>
        <w:rPr>
          <w:rFonts w:ascii="Helvetica" w:hAnsi="Helvetica" w:cs="Helvetica"/>
          <w:color w:val="333333"/>
          <w:sz w:val="21"/>
          <w:szCs w:val="21"/>
        </w:rPr>
        <w:br/>
        <w:t>Der bleibt wohl sicher hier und dort</w:t>
      </w:r>
      <w:r>
        <w:rPr>
          <w:rFonts w:ascii="Helvetica" w:hAnsi="Helvetica" w:cs="Helvetica"/>
          <w:color w:val="333333"/>
          <w:sz w:val="21"/>
          <w:szCs w:val="21"/>
        </w:rPr>
        <w:br/>
        <w:t>Und bringt durch diesen Tod zu dir.</w:t>
      </w:r>
      <w:r>
        <w:rPr>
          <w:rFonts w:ascii="Helvetica" w:hAnsi="Helvetica" w:cs="Helvetica"/>
          <w:color w:val="333333"/>
          <w:sz w:val="21"/>
          <w:szCs w:val="21"/>
        </w:rPr>
        <w:br/>
        <w:t>O Herr, den Glauben mehr in mir.</w:t>
      </w:r>
    </w:p>
    <w:p w14:paraId="46DA0DF8"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10. Im Grab will ich nicht bleiben zwar,</w:t>
      </w:r>
      <w:r>
        <w:rPr>
          <w:rFonts w:ascii="Helvetica" w:hAnsi="Helvetica" w:cs="Helvetica"/>
          <w:color w:val="333333"/>
          <w:sz w:val="21"/>
          <w:szCs w:val="21"/>
        </w:rPr>
        <w:br/>
        <w:t>Denn wo du bist, da komm ich dar,</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ich stets bei dir leb und bin.</w:t>
      </w:r>
      <w:r>
        <w:rPr>
          <w:rFonts w:ascii="Helvetica" w:hAnsi="Helvetica" w:cs="Helvetica"/>
          <w:color w:val="333333"/>
          <w:sz w:val="21"/>
          <w:szCs w:val="21"/>
        </w:rPr>
        <w:br/>
        <w:t>Darum fahr ich mit Freuden hin.</w:t>
      </w:r>
    </w:p>
    <w:p w14:paraId="3656BBE2"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11. Mein Seel nimm hin in deinen </w:t>
      </w:r>
      <w:proofErr w:type="spellStart"/>
      <w:r>
        <w:rPr>
          <w:rFonts w:ascii="Helvetica" w:hAnsi="Helvetica" w:cs="Helvetica"/>
          <w:color w:val="333333"/>
          <w:sz w:val="21"/>
          <w:szCs w:val="21"/>
        </w:rPr>
        <w:t>Schooß</w:t>
      </w:r>
      <w:proofErr w:type="spellEnd"/>
      <w:r>
        <w:rPr>
          <w:rFonts w:ascii="Helvetica" w:hAnsi="Helvetica" w:cs="Helvetica"/>
          <w:color w:val="333333"/>
          <w:sz w:val="21"/>
          <w:szCs w:val="21"/>
        </w:rPr>
        <w:t>,</w:t>
      </w:r>
      <w:r>
        <w:rPr>
          <w:rFonts w:ascii="Helvetica" w:hAnsi="Helvetica" w:cs="Helvetica"/>
          <w:color w:val="333333"/>
          <w:sz w:val="21"/>
          <w:szCs w:val="21"/>
        </w:rPr>
        <w:br/>
        <w:t xml:space="preserve">Mein Leib im Grab nicht liegen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w:t>
      </w:r>
      <w:r>
        <w:rPr>
          <w:rFonts w:ascii="Helvetica" w:hAnsi="Helvetica" w:cs="Helvetica"/>
          <w:color w:val="333333"/>
          <w:sz w:val="21"/>
          <w:szCs w:val="21"/>
        </w:rPr>
        <w:br/>
        <w:t>Erweck ihn auf zur Herrlichkeit,</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ich dich lob in Ewigkeit.</w:t>
      </w:r>
    </w:p>
    <w:p w14:paraId="3872B04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 Ade, ade zu guter Nacht,</w:t>
      </w:r>
      <w:r>
        <w:rPr>
          <w:rFonts w:ascii="Helvetica" w:hAnsi="Helvetica" w:cs="Helvetica"/>
          <w:color w:val="333333"/>
          <w:sz w:val="21"/>
          <w:szCs w:val="21"/>
        </w:rPr>
        <w:br/>
        <w:t>Der Engel Gottes mich bewacht</w:t>
      </w:r>
      <w:r>
        <w:rPr>
          <w:rFonts w:ascii="Helvetica" w:hAnsi="Helvetica" w:cs="Helvetica"/>
          <w:color w:val="333333"/>
          <w:sz w:val="21"/>
          <w:szCs w:val="21"/>
        </w:rPr>
        <w:br/>
        <w:t>Und trägt mein Seel zum Gnadenthron.</w:t>
      </w:r>
      <w:r>
        <w:rPr>
          <w:rFonts w:ascii="Helvetica" w:hAnsi="Helvetica" w:cs="Helvetica"/>
          <w:color w:val="333333"/>
          <w:sz w:val="21"/>
          <w:szCs w:val="21"/>
        </w:rPr>
        <w:br/>
        <w:t>Hilf Jesu Christe, Gottes Sohn.</w:t>
      </w:r>
    </w:p>
    <w:p w14:paraId="023D299E" w14:textId="77777777" w:rsidR="002A51DA" w:rsidRDefault="002A51DA" w:rsidP="002A51DA">
      <w:pPr>
        <w:pStyle w:val="berschrift1"/>
      </w:pPr>
      <w:r w:rsidRPr="002A51DA">
        <w:t xml:space="preserve">Ein </w:t>
      </w:r>
      <w:proofErr w:type="spellStart"/>
      <w:r w:rsidRPr="002A51DA">
        <w:t>Täublein</w:t>
      </w:r>
      <w:proofErr w:type="spellEnd"/>
      <w:r w:rsidRPr="002A51DA">
        <w:t xml:space="preserve"> klein hat keine Krall</w:t>
      </w:r>
    </w:p>
    <w:p w14:paraId="7F723323" w14:textId="77777777" w:rsidR="002A51DA" w:rsidRDefault="002A51DA" w:rsidP="002A51DA">
      <w:pPr>
        <w:pStyle w:val="StandardWeb"/>
        <w:spacing w:before="0" w:beforeAutospacing="0" w:after="150" w:afterAutospacing="0"/>
      </w:pPr>
      <w:r>
        <w:t xml:space="preserve">1. Ein </w:t>
      </w:r>
      <w:proofErr w:type="spellStart"/>
      <w:r>
        <w:t>Täublein</w:t>
      </w:r>
      <w:proofErr w:type="spellEnd"/>
      <w:r>
        <w:t xml:space="preserve"> klein hat keine Krall,</w:t>
      </w:r>
      <w:r>
        <w:br/>
        <w:t>kein’ reißend’ Klauen überall,</w:t>
      </w:r>
      <w:r>
        <w:br/>
        <w:t xml:space="preserve">mit </w:t>
      </w:r>
      <w:proofErr w:type="spellStart"/>
      <w:r>
        <w:t>sei’m</w:t>
      </w:r>
      <w:proofErr w:type="spellEnd"/>
      <w:r>
        <w:t xml:space="preserve"> Schnäblein verletzt es </w:t>
      </w:r>
      <w:proofErr w:type="spellStart"/>
      <w:r>
        <w:t>nit</w:t>
      </w:r>
      <w:proofErr w:type="spellEnd"/>
      <w:r>
        <w:t>,</w:t>
      </w:r>
      <w:r>
        <w:br/>
        <w:t>es seufzet fein, ist lieblich mit,</w:t>
      </w:r>
    </w:p>
    <w:p w14:paraId="5B20D461" w14:textId="77777777" w:rsidR="002A51DA" w:rsidRDefault="002A51DA" w:rsidP="002A51DA">
      <w:pPr>
        <w:pStyle w:val="StandardWeb"/>
        <w:spacing w:before="0" w:beforeAutospacing="0" w:after="150" w:afterAutospacing="0"/>
      </w:pPr>
      <w:r>
        <w:t>2. Behält sein Ehe ganz keusch und rein,</w:t>
      </w:r>
      <w:r>
        <w:br/>
      </w:r>
      <w:proofErr w:type="spellStart"/>
      <w:r>
        <w:t>ohn</w:t>
      </w:r>
      <w:proofErr w:type="spellEnd"/>
      <w:r>
        <w:t>’ Neid lebt es, tut niemand Pein,</w:t>
      </w:r>
      <w:r>
        <w:br/>
        <w:t>das gegenwärtig hebt es auf,</w:t>
      </w:r>
      <w:r>
        <w:br/>
        <w:t>im Wasser hat es auch sein Lauf.</w:t>
      </w:r>
    </w:p>
    <w:p w14:paraId="1580782A" w14:textId="77777777" w:rsidR="002A51DA" w:rsidRDefault="002A51DA" w:rsidP="002A51DA">
      <w:pPr>
        <w:pStyle w:val="StandardWeb"/>
        <w:spacing w:before="0" w:beforeAutospacing="0" w:after="150" w:afterAutospacing="0"/>
      </w:pPr>
      <w:r>
        <w:t>3. Zu seinem Nest und Taubenschlag</w:t>
      </w:r>
      <w:r>
        <w:br/>
        <w:t xml:space="preserve">eilt es </w:t>
      </w:r>
      <w:proofErr w:type="spellStart"/>
      <w:r>
        <w:t>behend</w:t>
      </w:r>
      <w:proofErr w:type="spellEnd"/>
      <w:r>
        <w:t xml:space="preserve">’, und ist im </w:t>
      </w:r>
      <w:proofErr w:type="spellStart"/>
      <w:r>
        <w:t>jach</w:t>
      </w:r>
      <w:proofErr w:type="spellEnd"/>
      <w:r>
        <w:t>,</w:t>
      </w:r>
      <w:r>
        <w:br/>
        <w:t xml:space="preserve">zu wohnen sicher bei </w:t>
      </w:r>
      <w:proofErr w:type="spellStart"/>
      <w:r>
        <w:t>sei’m</w:t>
      </w:r>
      <w:proofErr w:type="spellEnd"/>
      <w:r>
        <w:t xml:space="preserve"> </w:t>
      </w:r>
      <w:proofErr w:type="spellStart"/>
      <w:r>
        <w:t>G’selln</w:t>
      </w:r>
      <w:proofErr w:type="spellEnd"/>
      <w:r>
        <w:t>,</w:t>
      </w:r>
      <w:r>
        <w:br/>
        <w:t xml:space="preserve">tut also sein Leben </w:t>
      </w:r>
      <w:proofErr w:type="spellStart"/>
      <w:r>
        <w:t>anstell’n</w:t>
      </w:r>
      <w:proofErr w:type="spellEnd"/>
      <w:r>
        <w:t>.</w:t>
      </w:r>
    </w:p>
    <w:p w14:paraId="7C8E9E73" w14:textId="77777777" w:rsidR="002A51DA" w:rsidRDefault="002A51DA" w:rsidP="002A51DA">
      <w:pPr>
        <w:pStyle w:val="StandardWeb"/>
        <w:spacing w:before="0" w:beforeAutospacing="0" w:after="150" w:afterAutospacing="0"/>
      </w:pPr>
      <w:r>
        <w:t>4. Also soll sein nun jedermann,</w:t>
      </w:r>
      <w:r>
        <w:br/>
        <w:t xml:space="preserve">der Zucht und Ehre lieb will </w:t>
      </w:r>
      <w:proofErr w:type="spellStart"/>
      <w:r>
        <w:t>han</w:t>
      </w:r>
      <w:proofErr w:type="spellEnd"/>
      <w:r>
        <w:t>:</w:t>
      </w:r>
      <w:r>
        <w:br/>
      </w:r>
      <w:proofErr w:type="spellStart"/>
      <w:r>
        <w:t>Ohn</w:t>
      </w:r>
      <w:proofErr w:type="spellEnd"/>
      <w:r>
        <w:t>’ Zorn, Geiz, Schad’, Neid, Sicherheit,</w:t>
      </w:r>
      <w:r>
        <w:br/>
      </w:r>
      <w:proofErr w:type="spellStart"/>
      <w:r>
        <w:t>Verleumd</w:t>
      </w:r>
      <w:proofErr w:type="spellEnd"/>
      <w:r>
        <w:t>’, Ungeduld, Unkeuschheit.</w:t>
      </w:r>
    </w:p>
    <w:p w14:paraId="06618EA7" w14:textId="77777777" w:rsidR="002A51DA" w:rsidRDefault="002A51DA" w:rsidP="002A51DA">
      <w:pPr>
        <w:pStyle w:val="StandardWeb"/>
        <w:spacing w:before="0" w:beforeAutospacing="0" w:after="150" w:afterAutospacing="0"/>
      </w:pPr>
      <w:r>
        <w:t>5. Ist stets das allerbeste Leben,</w:t>
      </w:r>
      <w:r>
        <w:br/>
        <w:t>dazu will Gott sein Segen geben,</w:t>
      </w:r>
      <w:r>
        <w:br/>
        <w:t xml:space="preserve">seufzen zu Gott und </w:t>
      </w:r>
      <w:proofErr w:type="spellStart"/>
      <w:r>
        <w:t>g’duldig</w:t>
      </w:r>
      <w:proofErr w:type="spellEnd"/>
      <w:r>
        <w:t xml:space="preserve"> sein,</w:t>
      </w:r>
      <w:r>
        <w:br/>
        <w:t>daheim bleiben, sich halten rein,</w:t>
      </w:r>
    </w:p>
    <w:p w14:paraId="67AA4D4B" w14:textId="77777777" w:rsidR="002A51DA" w:rsidRDefault="002A51DA" w:rsidP="002A51DA">
      <w:pPr>
        <w:pStyle w:val="StandardWeb"/>
        <w:spacing w:before="0" w:beforeAutospacing="0" w:after="150" w:afterAutospacing="0"/>
      </w:pPr>
      <w:r>
        <w:t>6. Für gut nennen was Gott tut geben,</w:t>
      </w:r>
      <w:r>
        <w:br/>
        <w:t>Wasser, Brot, und was sonst daneben:</w:t>
      </w:r>
      <w:r>
        <w:br/>
        <w:t xml:space="preserve">Das hält den Stich und bleibt bei </w:t>
      </w:r>
      <w:proofErr w:type="spellStart"/>
      <w:r>
        <w:t>Ehr’n</w:t>
      </w:r>
      <w:proofErr w:type="spellEnd"/>
      <w:r>
        <w:t>,</w:t>
      </w:r>
      <w:r>
        <w:br/>
        <w:t xml:space="preserve">trotz, wer </w:t>
      </w:r>
      <w:proofErr w:type="spellStart"/>
      <w:r>
        <w:t>solch’s</w:t>
      </w:r>
      <w:proofErr w:type="spellEnd"/>
      <w:r>
        <w:t xml:space="preserve"> doch darf </w:t>
      </w:r>
      <w:proofErr w:type="spellStart"/>
      <w:r>
        <w:t>widerkehr’n</w:t>
      </w:r>
      <w:proofErr w:type="spellEnd"/>
      <w:r>
        <w:t>.</w:t>
      </w:r>
    </w:p>
    <w:p w14:paraId="0B643208" w14:textId="77777777" w:rsidR="002A51DA" w:rsidRDefault="002A51DA" w:rsidP="002A51DA">
      <w:pPr>
        <w:pStyle w:val="StandardWeb"/>
        <w:spacing w:before="0" w:beforeAutospacing="0" w:after="150" w:afterAutospacing="0"/>
      </w:pPr>
      <w:r>
        <w:t xml:space="preserve">7. Das heißt recht </w:t>
      </w:r>
      <w:proofErr w:type="spellStart"/>
      <w:r>
        <w:t>Taubens</w:t>
      </w:r>
      <w:proofErr w:type="spellEnd"/>
      <w:r>
        <w:t xml:space="preserve"> Einfalt klein,</w:t>
      </w:r>
      <w:r>
        <w:br/>
        <w:t>die Christus fordert von den Sein’.</w:t>
      </w:r>
      <w:r>
        <w:br/>
        <w:t xml:space="preserve">Gott </w:t>
      </w:r>
      <w:proofErr w:type="spellStart"/>
      <w:r>
        <w:t>geb</w:t>
      </w:r>
      <w:proofErr w:type="spellEnd"/>
      <w:r>
        <w:t>’ uns allen seinen Segen,</w:t>
      </w:r>
      <w:r>
        <w:br/>
      </w:r>
      <w:proofErr w:type="spellStart"/>
      <w:r>
        <w:t>daß</w:t>
      </w:r>
      <w:proofErr w:type="spellEnd"/>
      <w:r>
        <w:t xml:space="preserve"> wir recht </w:t>
      </w:r>
      <w:proofErr w:type="spellStart"/>
      <w:r>
        <w:t>gehn</w:t>
      </w:r>
      <w:proofErr w:type="spellEnd"/>
      <w:r>
        <w:t xml:space="preserve"> auf solchen Wegen.</w:t>
      </w:r>
    </w:p>
    <w:p w14:paraId="1DE01315" w14:textId="77777777" w:rsidR="002A51DA" w:rsidRDefault="002A51DA" w:rsidP="002A51DA">
      <w:pPr>
        <w:pStyle w:val="StandardWeb"/>
        <w:spacing w:before="0" w:beforeAutospacing="0" w:after="150" w:afterAutospacing="0"/>
      </w:pPr>
      <w:r>
        <w:t>8 Einfältig sein wie Tauben schlecht,</w:t>
      </w:r>
      <w:r>
        <w:br/>
        <w:t xml:space="preserve">trauen, </w:t>
      </w:r>
      <w:proofErr w:type="spellStart"/>
      <w:r>
        <w:t>daß</w:t>
      </w:r>
      <w:proofErr w:type="spellEnd"/>
      <w:r>
        <w:t xml:space="preserve"> Gott wird machen recht.</w:t>
      </w:r>
      <w:r>
        <w:br/>
        <w:t>Dazu hilf uns durch deine Gnad,</w:t>
      </w:r>
      <w:r>
        <w:br/>
        <w:t xml:space="preserve">Herr Christe, </w:t>
      </w:r>
      <w:proofErr w:type="spellStart"/>
      <w:r>
        <w:t>b’hüt</w:t>
      </w:r>
      <w:proofErr w:type="spellEnd"/>
      <w:r>
        <w:t xml:space="preserve"> vor allem Schad.</w:t>
      </w:r>
    </w:p>
    <w:p w14:paraId="206A91BC" w14:textId="77777777" w:rsidR="00E46EF8" w:rsidRDefault="00E46EF8" w:rsidP="00E46EF8">
      <w:pPr>
        <w:pStyle w:val="berschrift1"/>
      </w:pPr>
      <w:r w:rsidRPr="00E46EF8">
        <w:t>Eine andere Lebensregel.</w:t>
      </w:r>
    </w:p>
    <w:p w14:paraId="33658CA0"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Klag Gott dein Noth und schweig dazu,</w:t>
      </w:r>
      <w:r>
        <w:rPr>
          <w:rFonts w:ascii="Helvetica" w:hAnsi="Helvetica" w:cs="Helvetica"/>
          <w:color w:val="333333"/>
          <w:sz w:val="21"/>
          <w:szCs w:val="21"/>
        </w:rPr>
        <w:br/>
        <w:t>Und hoff auf ihn, so hast du Ruh.</w:t>
      </w:r>
      <w:r>
        <w:rPr>
          <w:rFonts w:ascii="Helvetica" w:hAnsi="Helvetica" w:cs="Helvetica"/>
          <w:color w:val="333333"/>
          <w:sz w:val="21"/>
          <w:szCs w:val="21"/>
        </w:rPr>
        <w:br/>
        <w:t>Willst du was andres fahen an,</w:t>
      </w:r>
      <w:r>
        <w:rPr>
          <w:rFonts w:ascii="Helvetica" w:hAnsi="Helvetica" w:cs="Helvetica"/>
          <w:color w:val="333333"/>
          <w:sz w:val="21"/>
          <w:szCs w:val="21"/>
        </w:rPr>
        <w:br/>
        <w:t xml:space="preserve">So </w:t>
      </w:r>
      <w:proofErr w:type="spellStart"/>
      <w:r>
        <w:rPr>
          <w:rFonts w:ascii="Helvetica" w:hAnsi="Helvetica" w:cs="Helvetica"/>
          <w:color w:val="333333"/>
          <w:sz w:val="21"/>
          <w:szCs w:val="21"/>
        </w:rPr>
        <w:t>wiß</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du nicht kannst </w:t>
      </w:r>
      <w:proofErr w:type="spellStart"/>
      <w:r>
        <w:rPr>
          <w:rFonts w:ascii="Helvetica" w:hAnsi="Helvetica" w:cs="Helvetica"/>
          <w:color w:val="333333"/>
          <w:sz w:val="21"/>
          <w:szCs w:val="21"/>
        </w:rPr>
        <w:t>bestahn</w:t>
      </w:r>
      <w:proofErr w:type="spellEnd"/>
      <w:r>
        <w:rPr>
          <w:rFonts w:ascii="Helvetica" w:hAnsi="Helvetica" w:cs="Helvetica"/>
          <w:color w:val="333333"/>
          <w:sz w:val="21"/>
          <w:szCs w:val="21"/>
        </w:rPr>
        <w:t>.</w:t>
      </w:r>
    </w:p>
    <w:p w14:paraId="59D099DC"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Wenn dir auch was genommen ist,</w:t>
      </w:r>
      <w:r>
        <w:rPr>
          <w:rFonts w:ascii="Helvetica" w:hAnsi="Helvetica" w:cs="Helvetica"/>
          <w:color w:val="333333"/>
          <w:sz w:val="21"/>
          <w:szCs w:val="21"/>
        </w:rPr>
        <w:br/>
        <w:t xml:space="preserve">Sei was es </w:t>
      </w:r>
      <w:proofErr w:type="spellStart"/>
      <w:r>
        <w:rPr>
          <w:rFonts w:ascii="Helvetica" w:hAnsi="Helvetica" w:cs="Helvetica"/>
          <w:color w:val="333333"/>
          <w:sz w:val="21"/>
          <w:szCs w:val="21"/>
        </w:rPr>
        <w:t>woll</w:t>
      </w:r>
      <w:proofErr w:type="spellEnd"/>
      <w:r>
        <w:rPr>
          <w:rFonts w:ascii="Helvetica" w:hAnsi="Helvetica" w:cs="Helvetica"/>
          <w:color w:val="333333"/>
          <w:sz w:val="21"/>
          <w:szCs w:val="21"/>
        </w:rPr>
        <w:t>, mit Tück und List,</w:t>
      </w:r>
      <w:r>
        <w:rPr>
          <w:rFonts w:ascii="Helvetica" w:hAnsi="Helvetica" w:cs="Helvetica"/>
          <w:color w:val="333333"/>
          <w:sz w:val="21"/>
          <w:szCs w:val="21"/>
        </w:rPr>
        <w:br/>
        <w:t>Und hats ein Andrer in der Hand,</w:t>
      </w:r>
      <w:r>
        <w:rPr>
          <w:rFonts w:ascii="Helvetica" w:hAnsi="Helvetica" w:cs="Helvetica"/>
          <w:color w:val="333333"/>
          <w:sz w:val="21"/>
          <w:szCs w:val="21"/>
        </w:rPr>
        <w:br/>
        <w:t>So brauch kein unrecht Widerstand.</w:t>
      </w:r>
    </w:p>
    <w:p w14:paraId="32AB6E8E"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Sei stets geduldig und trau Gott,</w:t>
      </w:r>
      <w:r>
        <w:rPr>
          <w:rFonts w:ascii="Helvetica" w:hAnsi="Helvetica" w:cs="Helvetica"/>
          <w:color w:val="333333"/>
          <w:sz w:val="21"/>
          <w:szCs w:val="21"/>
        </w:rPr>
        <w:br/>
        <w:t>Und schweige still in deiner Noth.</w:t>
      </w:r>
      <w:r>
        <w:rPr>
          <w:rFonts w:ascii="Helvetica" w:hAnsi="Helvetica" w:cs="Helvetica"/>
          <w:color w:val="333333"/>
          <w:sz w:val="21"/>
          <w:szCs w:val="21"/>
        </w:rPr>
        <w:br/>
        <w:t xml:space="preserve">Rufe ihn an, </w:t>
      </w:r>
      <w:proofErr w:type="spellStart"/>
      <w:r>
        <w:rPr>
          <w:rFonts w:ascii="Helvetica" w:hAnsi="Helvetica" w:cs="Helvetica"/>
          <w:color w:val="333333"/>
          <w:sz w:val="21"/>
          <w:szCs w:val="21"/>
        </w:rPr>
        <w:t>erwart</w:t>
      </w:r>
      <w:proofErr w:type="spellEnd"/>
      <w:r>
        <w:rPr>
          <w:rFonts w:ascii="Helvetica" w:hAnsi="Helvetica" w:cs="Helvetica"/>
          <w:color w:val="333333"/>
          <w:sz w:val="21"/>
          <w:szCs w:val="21"/>
        </w:rPr>
        <w:t xml:space="preserve"> die Zeit,</w:t>
      </w:r>
      <w:r>
        <w:rPr>
          <w:rFonts w:ascii="Helvetica" w:hAnsi="Helvetica" w:cs="Helvetica"/>
          <w:color w:val="333333"/>
          <w:sz w:val="21"/>
          <w:szCs w:val="21"/>
        </w:rPr>
        <w:br/>
        <w:t xml:space="preserve">Innerhalb </w:t>
      </w:r>
      <w:proofErr w:type="spellStart"/>
      <w:r>
        <w:rPr>
          <w:rFonts w:ascii="Helvetica" w:hAnsi="Helvetica" w:cs="Helvetica"/>
          <w:color w:val="333333"/>
          <w:sz w:val="21"/>
          <w:szCs w:val="21"/>
        </w:rPr>
        <w:t>thu</w:t>
      </w:r>
      <w:proofErr w:type="spellEnd"/>
      <w:r>
        <w:rPr>
          <w:rFonts w:ascii="Helvetica" w:hAnsi="Helvetica" w:cs="Helvetica"/>
          <w:color w:val="333333"/>
          <w:sz w:val="21"/>
          <w:szCs w:val="21"/>
        </w:rPr>
        <w:t xml:space="preserve"> das Dein und leid.</w:t>
      </w:r>
    </w:p>
    <w:p w14:paraId="75BD0B0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Wo du aber willst folgen nicht,</w:t>
      </w:r>
      <w:r>
        <w:rPr>
          <w:rFonts w:ascii="Helvetica" w:hAnsi="Helvetica" w:cs="Helvetica"/>
          <w:color w:val="333333"/>
          <w:sz w:val="21"/>
          <w:szCs w:val="21"/>
        </w:rPr>
        <w:br/>
        <w:t>Sieh zu, dein Stand und Ehr verblicht,</w:t>
      </w:r>
      <w:r>
        <w:rPr>
          <w:rFonts w:ascii="Helvetica" w:hAnsi="Helvetica" w:cs="Helvetica"/>
          <w:color w:val="333333"/>
          <w:sz w:val="21"/>
          <w:szCs w:val="21"/>
        </w:rPr>
        <w:br/>
        <w:t>Mit Schanden kommst in Unglück schwer</w:t>
      </w:r>
      <w:r>
        <w:rPr>
          <w:rFonts w:ascii="Helvetica" w:hAnsi="Helvetica" w:cs="Helvetica"/>
          <w:color w:val="333333"/>
          <w:sz w:val="21"/>
          <w:szCs w:val="21"/>
        </w:rPr>
        <w:br/>
        <w:t>Und gehst davon mit Händen leer.</w:t>
      </w:r>
    </w:p>
    <w:p w14:paraId="7D64E4BA" w14:textId="77777777" w:rsidR="002A51DA" w:rsidRDefault="002A51DA" w:rsidP="002A51DA">
      <w:pPr>
        <w:pStyle w:val="berschrift1"/>
      </w:pPr>
      <w:r w:rsidRPr="002A51DA">
        <w:t>Erhalt uns Herr, bei deiner Ehr</w:t>
      </w:r>
    </w:p>
    <w:p w14:paraId="22A7B2F3" w14:textId="77777777" w:rsidR="002A51DA" w:rsidRDefault="002A51DA" w:rsidP="002A51DA">
      <w:pPr>
        <w:pStyle w:val="StandardWeb"/>
        <w:spacing w:before="0" w:beforeAutospacing="0" w:after="150" w:afterAutospacing="0"/>
      </w:pPr>
      <w:r>
        <w:t>1. Erhalt uns Herr, bei deiner Ehr</w:t>
      </w:r>
      <w:r>
        <w:br/>
        <w:t>und wehr aller Verführer Lehr</w:t>
      </w:r>
      <w:r>
        <w:br/>
        <w:t>Die Jesum Christum deinen Sohn</w:t>
      </w:r>
      <w:r>
        <w:br/>
        <w:t>Wollen stürzen von seinem Thron.</w:t>
      </w:r>
    </w:p>
    <w:p w14:paraId="1688E607" w14:textId="77777777" w:rsidR="002A51DA" w:rsidRDefault="002A51DA" w:rsidP="002A51DA">
      <w:pPr>
        <w:pStyle w:val="StandardWeb"/>
        <w:spacing w:before="0" w:beforeAutospacing="0" w:after="150" w:afterAutospacing="0"/>
      </w:pPr>
      <w:r>
        <w:t>2. Sie lassen ihm sein Allmacht,</w:t>
      </w:r>
      <w:r>
        <w:br/>
        <w:t xml:space="preserve">Ihr Sinn ist nur dahin </w:t>
      </w:r>
      <w:proofErr w:type="spellStart"/>
      <w:r>
        <w:t>gericht</w:t>
      </w:r>
      <w:proofErr w:type="spellEnd"/>
      <w:r>
        <w:br/>
        <w:t>Das sie verkehren seine Wort</w:t>
      </w:r>
      <w:r>
        <w:br/>
        <w:t>und bringen ihren Irrtum fort.</w:t>
      </w:r>
    </w:p>
    <w:p w14:paraId="1CED548A" w14:textId="77777777" w:rsidR="002A51DA" w:rsidRDefault="002A51DA" w:rsidP="002A51DA">
      <w:pPr>
        <w:pStyle w:val="StandardWeb"/>
        <w:spacing w:before="0" w:beforeAutospacing="0" w:after="150" w:afterAutospacing="0"/>
      </w:pPr>
      <w:r>
        <w:t>3. Sie lügenstrafen deinen Sohn</w:t>
      </w:r>
      <w:r>
        <w:br/>
        <w:t>der ihn als Gosche hat stet getan,</w:t>
      </w:r>
      <w:r>
        <w:br/>
        <w:t xml:space="preserve">Ihr Phantasie </w:t>
      </w:r>
      <w:proofErr w:type="spellStart"/>
      <w:r>
        <w:t>muß</w:t>
      </w:r>
      <w:proofErr w:type="spellEnd"/>
      <w:r>
        <w:t xml:space="preserve"> höher sein</w:t>
      </w:r>
      <w:r>
        <w:br/>
        <w:t>denn Göttes Macht und Kraft allein.</w:t>
      </w:r>
    </w:p>
    <w:p w14:paraId="57D0FC3C" w14:textId="77777777" w:rsidR="002A51DA" w:rsidRDefault="002A51DA" w:rsidP="002A51DA">
      <w:pPr>
        <w:pStyle w:val="StandardWeb"/>
        <w:spacing w:before="0" w:beforeAutospacing="0" w:after="150" w:afterAutospacing="0"/>
      </w:pPr>
      <w:r>
        <w:t>4. Dein Wort ist ihn ein schlechter Wahn</w:t>
      </w:r>
      <w:r>
        <w:br/>
        <w:t>kein Glaub noch Lieb liegt ihn daran,</w:t>
      </w:r>
      <w:r>
        <w:br/>
        <w:t>menschlich Vernunft ist ihre Kunst</w:t>
      </w:r>
      <w:r>
        <w:br/>
        <w:t xml:space="preserve">Dein Wahrheit soll jetzt sein </w:t>
      </w:r>
      <w:proofErr w:type="spellStart"/>
      <w:r>
        <w:t>umsunst</w:t>
      </w:r>
      <w:proofErr w:type="spellEnd"/>
      <w:r>
        <w:t>.</w:t>
      </w:r>
    </w:p>
    <w:p w14:paraId="07697C4B" w14:textId="77777777" w:rsidR="002A51DA" w:rsidRDefault="002A51DA" w:rsidP="002A51DA">
      <w:pPr>
        <w:pStyle w:val="StandardWeb"/>
        <w:spacing w:before="0" w:beforeAutospacing="0" w:after="150" w:afterAutospacing="0"/>
      </w:pPr>
      <w:r>
        <w:t>5. Beweis dein Macht, Herr Jesu Christ,</w:t>
      </w:r>
      <w:r>
        <w:br/>
        <w:t>der du Herr aller Herren bist,</w:t>
      </w:r>
      <w:r>
        <w:br/>
        <w:t>Beschirm dein arme Christenheit,</w:t>
      </w:r>
      <w:r>
        <w:br/>
        <w:t>das sie dich Lob in Ewigkeit.</w:t>
      </w:r>
    </w:p>
    <w:p w14:paraId="74D1EB56" w14:textId="77777777" w:rsidR="002A51DA" w:rsidRDefault="002A51DA" w:rsidP="002A51DA">
      <w:pPr>
        <w:pStyle w:val="StandardWeb"/>
        <w:spacing w:before="0" w:beforeAutospacing="0" w:after="150" w:afterAutospacing="0"/>
      </w:pPr>
      <w:r>
        <w:t xml:space="preserve">6. </w:t>
      </w:r>
      <w:proofErr w:type="spellStart"/>
      <w:r>
        <w:t>Laß</w:t>
      </w:r>
      <w:proofErr w:type="spellEnd"/>
      <w:r>
        <w:t xml:space="preserve"> uns bei dein Wort bestehen</w:t>
      </w:r>
      <w:r>
        <w:br/>
        <w:t>und allzeit auf deinen Wegen gehen</w:t>
      </w:r>
      <w:r>
        <w:br/>
        <w:t>Du bist Wahrheit, Lob, und Weg,</w:t>
      </w:r>
      <w:r>
        <w:br/>
        <w:t>dein Wort weist uns auf rechten Steg.</w:t>
      </w:r>
    </w:p>
    <w:p w14:paraId="343E34E2" w14:textId="77777777" w:rsidR="002A51DA" w:rsidRDefault="002A51DA" w:rsidP="002A51DA">
      <w:pPr>
        <w:pStyle w:val="StandardWeb"/>
        <w:spacing w:before="0" w:beforeAutospacing="0" w:after="150" w:afterAutospacing="0"/>
      </w:pPr>
      <w:r>
        <w:t>7. Du bist der Hirt, Herr Jesu Christ,</w:t>
      </w:r>
      <w:r>
        <w:br/>
        <w:t>all Menschenwitz ja Narrheit ist,</w:t>
      </w:r>
      <w:r>
        <w:br/>
      </w:r>
      <w:proofErr w:type="spellStart"/>
      <w:r>
        <w:t>Ohn</w:t>
      </w:r>
      <w:proofErr w:type="spellEnd"/>
      <w:r>
        <w:t xml:space="preserve"> dein Wort sind wir all </w:t>
      </w:r>
      <w:proofErr w:type="spellStart"/>
      <w:r>
        <w:t>verlorn</w:t>
      </w:r>
      <w:proofErr w:type="spellEnd"/>
      <w:r>
        <w:t>,</w:t>
      </w:r>
      <w:r>
        <w:br/>
        <w:t xml:space="preserve">durch dein Wort werden wir neu </w:t>
      </w:r>
      <w:proofErr w:type="spellStart"/>
      <w:r>
        <w:t>geborn</w:t>
      </w:r>
      <w:proofErr w:type="spellEnd"/>
      <w:r>
        <w:t>.</w:t>
      </w:r>
    </w:p>
    <w:p w14:paraId="517F98A5" w14:textId="77777777" w:rsidR="002A51DA" w:rsidRDefault="002A51DA" w:rsidP="002A51DA">
      <w:pPr>
        <w:pStyle w:val="StandardWeb"/>
        <w:spacing w:before="0" w:beforeAutospacing="0" w:after="150" w:afterAutospacing="0"/>
      </w:pPr>
      <w:r>
        <w:t xml:space="preserve">8. </w:t>
      </w:r>
      <w:proofErr w:type="spellStart"/>
      <w:r>
        <w:t>Laß</w:t>
      </w:r>
      <w:proofErr w:type="spellEnd"/>
      <w:r>
        <w:t xml:space="preserve"> unseren Mut wanken nicht,</w:t>
      </w:r>
      <w:r>
        <w:br/>
        <w:t>denn aller Menschenkunst verblich,</w:t>
      </w:r>
      <w:r>
        <w:br/>
        <w:t>Dein Wort befielt und bleibt allein,</w:t>
      </w:r>
      <w:r>
        <w:br/>
        <w:t>der Narren Geschütz vergeht gemein.</w:t>
      </w:r>
    </w:p>
    <w:p w14:paraId="270FC3EA" w14:textId="77777777" w:rsidR="002A51DA" w:rsidRDefault="002A51DA" w:rsidP="002A51DA">
      <w:pPr>
        <w:pStyle w:val="StandardWeb"/>
        <w:spacing w:before="0" w:beforeAutospacing="0" w:after="150" w:afterAutospacing="0"/>
      </w:pPr>
      <w:r>
        <w:t xml:space="preserve">9. Heiliger Geist, du Tröster </w:t>
      </w:r>
      <w:proofErr w:type="spellStart"/>
      <w:r>
        <w:t>werth</w:t>
      </w:r>
      <w:proofErr w:type="spellEnd"/>
      <w:r>
        <w:t>,</w:t>
      </w:r>
      <w:r>
        <w:br/>
        <w:t xml:space="preserve">gib </w:t>
      </w:r>
      <w:proofErr w:type="spellStart"/>
      <w:r>
        <w:t>deim</w:t>
      </w:r>
      <w:proofErr w:type="spellEnd"/>
      <w:r>
        <w:t xml:space="preserve"> Volk einerlei Sinn auf </w:t>
      </w:r>
      <w:proofErr w:type="spellStart"/>
      <w:r>
        <w:t>Erd</w:t>
      </w:r>
      <w:proofErr w:type="spellEnd"/>
      <w:r>
        <w:t>,</w:t>
      </w:r>
      <w:r>
        <w:br/>
      </w:r>
      <w:proofErr w:type="spellStart"/>
      <w:r>
        <w:t>Daß</w:t>
      </w:r>
      <w:proofErr w:type="spellEnd"/>
      <w:r>
        <w:t xml:space="preserve"> wir nicht Meister suchen mehr</w:t>
      </w:r>
      <w:r>
        <w:br/>
        <w:t>denn Jesum Christ, sein Wort und Ehr.</w:t>
      </w:r>
    </w:p>
    <w:p w14:paraId="22DBB6E9" w14:textId="77777777" w:rsidR="002A51DA" w:rsidRDefault="002A51DA" w:rsidP="002A51DA">
      <w:pPr>
        <w:pStyle w:val="StandardWeb"/>
        <w:spacing w:before="0" w:beforeAutospacing="0" w:after="150" w:afterAutospacing="0"/>
      </w:pPr>
      <w:r>
        <w:t>10. Mach einig unser Herz und Mut,</w:t>
      </w:r>
      <w:r>
        <w:br/>
        <w:t>der Lehrer und Zuhörer gut,</w:t>
      </w:r>
      <w:r>
        <w:br/>
      </w:r>
      <w:proofErr w:type="spellStart"/>
      <w:r>
        <w:t>Daß</w:t>
      </w:r>
      <w:proofErr w:type="spellEnd"/>
      <w:r>
        <w:t xml:space="preserve"> sie bleiben bei deiner Lehr</w:t>
      </w:r>
      <w:r>
        <w:br/>
        <w:t>und Suchen eigen für eitel Ehr.</w:t>
      </w:r>
    </w:p>
    <w:p w14:paraId="6204C662" w14:textId="77777777" w:rsidR="002A51DA" w:rsidRDefault="002A51DA" w:rsidP="002A51DA">
      <w:pPr>
        <w:pStyle w:val="StandardWeb"/>
        <w:spacing w:before="0" w:beforeAutospacing="0" w:after="150" w:afterAutospacing="0"/>
      </w:pPr>
      <w:r>
        <w:t xml:space="preserve">11. Gib </w:t>
      </w:r>
      <w:proofErr w:type="spellStart"/>
      <w:r>
        <w:t>daß</w:t>
      </w:r>
      <w:proofErr w:type="spellEnd"/>
      <w:r>
        <w:t xml:space="preserve"> wir alle Witz und Kunst,</w:t>
      </w:r>
      <w:r>
        <w:br/>
        <w:t>all Neid und Hitz, und all Menschen Gunst,</w:t>
      </w:r>
      <w:r>
        <w:br/>
        <w:t xml:space="preserve">All zeitlich </w:t>
      </w:r>
      <w:proofErr w:type="spellStart"/>
      <w:r>
        <w:t>Wohlersgehen</w:t>
      </w:r>
      <w:proofErr w:type="spellEnd"/>
      <w:r>
        <w:t xml:space="preserve"> fahren lahn</w:t>
      </w:r>
      <w:r>
        <w:br/>
        <w:t>Und gehen allein auf deiner Bahn.</w:t>
      </w:r>
    </w:p>
    <w:p w14:paraId="6C3B9137" w14:textId="77777777" w:rsidR="002A51DA" w:rsidRDefault="002A51DA" w:rsidP="002A51DA">
      <w:pPr>
        <w:pStyle w:val="StandardWeb"/>
        <w:spacing w:before="0" w:beforeAutospacing="0" w:after="150" w:afterAutospacing="0"/>
      </w:pPr>
      <w:r>
        <w:t>12. Heilige uns in der Wahrheit dein,</w:t>
      </w:r>
      <w:r>
        <w:br/>
        <w:t>dein Wort ist ja die Wahrheit rein,</w:t>
      </w:r>
      <w:r>
        <w:br/>
        <w:t>Steh bei uns in der letzten Not,</w:t>
      </w:r>
      <w:r>
        <w:br/>
        <w:t>gleit uns Leben aus dem Tod.</w:t>
      </w:r>
    </w:p>
    <w:p w14:paraId="443ECF3C" w14:textId="77777777" w:rsidR="002A51DA" w:rsidRDefault="002A51DA" w:rsidP="002A51DA">
      <w:pPr>
        <w:pStyle w:val="StandardWeb"/>
        <w:spacing w:before="0" w:beforeAutospacing="0" w:after="150" w:afterAutospacing="0"/>
      </w:pPr>
      <w:r>
        <w:t xml:space="preserve">13. </w:t>
      </w:r>
      <w:proofErr w:type="spellStart"/>
      <w:r>
        <w:t>Behüt</w:t>
      </w:r>
      <w:proofErr w:type="spellEnd"/>
      <w:r>
        <w:t xml:space="preserve"> uns Herr für falscher Lehr,</w:t>
      </w:r>
      <w:r>
        <w:br/>
        <w:t xml:space="preserve">fürs </w:t>
      </w:r>
      <w:proofErr w:type="spellStart"/>
      <w:r>
        <w:t>Turken</w:t>
      </w:r>
      <w:proofErr w:type="spellEnd"/>
      <w:r>
        <w:t xml:space="preserve">, </w:t>
      </w:r>
      <w:proofErr w:type="spellStart"/>
      <w:r>
        <w:t>Bapts</w:t>
      </w:r>
      <w:proofErr w:type="spellEnd"/>
      <w:r>
        <w:t>, und Schwermer,</w:t>
      </w:r>
      <w:r>
        <w:br/>
        <w:t>Erhalt uns nur bei deinem Wort</w:t>
      </w:r>
      <w:r>
        <w:br/>
        <w:t>Amen, das gib, O treuer Hort.</w:t>
      </w:r>
    </w:p>
    <w:p w14:paraId="4BB7D307" w14:textId="77777777" w:rsidR="00E46EF8" w:rsidRDefault="00E46EF8" w:rsidP="00E46EF8">
      <w:pPr>
        <w:pStyle w:val="berschrift1"/>
      </w:pPr>
      <w:r w:rsidRPr="00E46EF8">
        <w:t xml:space="preserve">Gebetlein, </w:t>
      </w:r>
      <w:proofErr w:type="spellStart"/>
      <w:r w:rsidRPr="00E46EF8">
        <w:t>daß</w:t>
      </w:r>
      <w:proofErr w:type="spellEnd"/>
      <w:r w:rsidRPr="00E46EF8">
        <w:t xml:space="preserve"> Christus wolle unser oberster Regent sein und bleiben.</w:t>
      </w:r>
    </w:p>
    <w:p w14:paraId="66278FA1" w14:textId="77777777" w:rsidR="00E46EF8" w:rsidRPr="00E46EF8" w:rsidRDefault="00E46EF8" w:rsidP="00E46EF8">
      <w:pPr>
        <w:pStyle w:val="StandardWeb"/>
        <w:shd w:val="clear" w:color="auto" w:fill="FFFFFF"/>
        <w:spacing w:before="0" w:beforeAutospacing="0" w:after="150" w:afterAutospacing="0"/>
        <w:rPr>
          <w:rFonts w:ascii="Helvetica" w:hAnsi="Helvetica" w:cs="Helvetica"/>
          <w:i/>
          <w:color w:val="333333"/>
          <w:sz w:val="21"/>
          <w:szCs w:val="21"/>
        </w:rPr>
      </w:pPr>
      <w:r w:rsidRPr="00E46EF8">
        <w:rPr>
          <w:rFonts w:ascii="Helvetica" w:hAnsi="Helvetica" w:cs="Helvetica"/>
          <w:i/>
          <w:color w:val="333333"/>
          <w:sz w:val="21"/>
          <w:szCs w:val="21"/>
        </w:rPr>
        <w:t>Mel. Danket dem Herrn heut und allzeit.</w:t>
      </w:r>
    </w:p>
    <w:p w14:paraId="16BDF665"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dich gilt nichts, Herr Jesu Christ,</w:t>
      </w:r>
      <w:r>
        <w:rPr>
          <w:rFonts w:ascii="Helvetica" w:hAnsi="Helvetica" w:cs="Helvetica"/>
          <w:color w:val="333333"/>
          <w:sz w:val="21"/>
          <w:szCs w:val="21"/>
        </w:rPr>
        <w:br/>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dich kein Ruh, kein Fried mehr ist,</w:t>
      </w:r>
      <w:r>
        <w:rPr>
          <w:rFonts w:ascii="Helvetica" w:hAnsi="Helvetica" w:cs="Helvetica"/>
          <w:color w:val="333333"/>
          <w:sz w:val="21"/>
          <w:szCs w:val="21"/>
        </w:rPr>
        <w:br/>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dich ist alle Hoffnung aus,</w:t>
      </w:r>
      <w:r>
        <w:rPr>
          <w:rFonts w:ascii="Helvetica" w:hAnsi="Helvetica" w:cs="Helvetica"/>
          <w:color w:val="333333"/>
          <w:sz w:val="21"/>
          <w:szCs w:val="21"/>
        </w:rPr>
        <w:br/>
        <w:t>Alls Unglück kommt zu Hof und Haus.</w:t>
      </w:r>
    </w:p>
    <w:p w14:paraId="10A2518B"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 Wo du nicht selbst </w:t>
      </w:r>
      <w:proofErr w:type="spellStart"/>
      <w:r>
        <w:rPr>
          <w:rFonts w:ascii="Helvetica" w:hAnsi="Helvetica" w:cs="Helvetica"/>
          <w:color w:val="333333"/>
          <w:sz w:val="21"/>
          <w:szCs w:val="21"/>
        </w:rPr>
        <w:t>Regierer</w:t>
      </w:r>
      <w:proofErr w:type="spellEnd"/>
      <w:r>
        <w:rPr>
          <w:rFonts w:ascii="Helvetica" w:hAnsi="Helvetica" w:cs="Helvetica"/>
          <w:color w:val="333333"/>
          <w:sz w:val="21"/>
          <w:szCs w:val="21"/>
        </w:rPr>
        <w:t xml:space="preserve"> bist</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stürzst</w:t>
      </w:r>
      <w:proofErr w:type="spellEnd"/>
      <w:r>
        <w:rPr>
          <w:rFonts w:ascii="Helvetica" w:hAnsi="Helvetica" w:cs="Helvetica"/>
          <w:color w:val="333333"/>
          <w:sz w:val="21"/>
          <w:szCs w:val="21"/>
        </w:rPr>
        <w:t xml:space="preserve"> des Satans Gewalt und List,</w:t>
      </w:r>
      <w:r>
        <w:rPr>
          <w:rFonts w:ascii="Helvetica" w:hAnsi="Helvetica" w:cs="Helvetica"/>
          <w:color w:val="333333"/>
          <w:sz w:val="21"/>
          <w:szCs w:val="21"/>
        </w:rPr>
        <w:br/>
        <w:t xml:space="preserve">So sind wir nichts, </w:t>
      </w:r>
      <w:proofErr w:type="spellStart"/>
      <w:r>
        <w:rPr>
          <w:rFonts w:ascii="Helvetica" w:hAnsi="Helvetica" w:cs="Helvetica"/>
          <w:color w:val="333333"/>
          <w:sz w:val="21"/>
          <w:szCs w:val="21"/>
        </w:rPr>
        <w:t>vergehn</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allsammt</w:t>
      </w:r>
      <w:proofErr w:type="spellEnd"/>
      <w:r>
        <w:rPr>
          <w:rFonts w:ascii="Helvetica" w:hAnsi="Helvetica" w:cs="Helvetica"/>
          <w:color w:val="333333"/>
          <w:sz w:val="21"/>
          <w:szCs w:val="21"/>
        </w:rPr>
        <w:br/>
        <w:t xml:space="preserve">Und </w:t>
      </w:r>
      <w:proofErr w:type="spellStart"/>
      <w:r>
        <w:rPr>
          <w:rFonts w:ascii="Helvetica" w:hAnsi="Helvetica" w:cs="Helvetica"/>
          <w:color w:val="333333"/>
          <w:sz w:val="21"/>
          <w:szCs w:val="21"/>
        </w:rPr>
        <w:t>thun</w:t>
      </w:r>
      <w:proofErr w:type="spellEnd"/>
      <w:r>
        <w:rPr>
          <w:rFonts w:ascii="Helvetica" w:hAnsi="Helvetica" w:cs="Helvetica"/>
          <w:color w:val="333333"/>
          <w:sz w:val="21"/>
          <w:szCs w:val="21"/>
        </w:rPr>
        <w:t xml:space="preserve"> nichts Rechts in unserm Amt.</w:t>
      </w:r>
    </w:p>
    <w:p w14:paraId="3E1EF499"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Darum hilf uns und steh uns bei,</w:t>
      </w:r>
      <w:r>
        <w:rPr>
          <w:rFonts w:ascii="Helvetica" w:hAnsi="Helvetica" w:cs="Helvetica"/>
          <w:color w:val="333333"/>
          <w:sz w:val="21"/>
          <w:szCs w:val="21"/>
        </w:rPr>
        <w:br/>
        <w:t>Du allzeit unser Herzog sei.</w:t>
      </w:r>
      <w:r>
        <w:rPr>
          <w:rFonts w:ascii="Helvetica" w:hAnsi="Helvetica" w:cs="Helvetica"/>
          <w:color w:val="333333"/>
          <w:sz w:val="21"/>
          <w:szCs w:val="21"/>
        </w:rPr>
        <w:br/>
        <w:t xml:space="preserve">Ach </w:t>
      </w:r>
      <w:proofErr w:type="spellStart"/>
      <w:r>
        <w:rPr>
          <w:rFonts w:ascii="Helvetica" w:hAnsi="Helvetica" w:cs="Helvetica"/>
          <w:color w:val="333333"/>
          <w:sz w:val="21"/>
          <w:szCs w:val="21"/>
        </w:rPr>
        <w:t>werd</w:t>
      </w:r>
      <w:proofErr w:type="spellEnd"/>
      <w:r>
        <w:rPr>
          <w:rFonts w:ascii="Helvetica" w:hAnsi="Helvetica" w:cs="Helvetica"/>
          <w:color w:val="333333"/>
          <w:sz w:val="21"/>
          <w:szCs w:val="21"/>
        </w:rPr>
        <w:t xml:space="preserve"> auch nun bald selbst der Herr,</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nicht Häupter bedürfen mehr.</w:t>
      </w:r>
    </w:p>
    <w:p w14:paraId="449A66C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Wenn du allein der Herr wirst sein,</w:t>
      </w:r>
      <w:r>
        <w:rPr>
          <w:rFonts w:ascii="Helvetica" w:hAnsi="Helvetica" w:cs="Helvetica"/>
          <w:color w:val="333333"/>
          <w:sz w:val="21"/>
          <w:szCs w:val="21"/>
        </w:rPr>
        <w:br/>
        <w:t xml:space="preserve">Da wirds alles </w:t>
      </w:r>
      <w:proofErr w:type="spellStart"/>
      <w:r>
        <w:rPr>
          <w:rFonts w:ascii="Helvetica" w:hAnsi="Helvetica" w:cs="Helvetica"/>
          <w:color w:val="333333"/>
          <w:sz w:val="21"/>
          <w:szCs w:val="21"/>
        </w:rPr>
        <w:t>stehn</w:t>
      </w:r>
      <w:proofErr w:type="spellEnd"/>
      <w:r>
        <w:rPr>
          <w:rFonts w:ascii="Helvetica" w:hAnsi="Helvetica" w:cs="Helvetica"/>
          <w:color w:val="333333"/>
          <w:sz w:val="21"/>
          <w:szCs w:val="21"/>
        </w:rPr>
        <w:t xml:space="preserve"> wohl und fein.</w:t>
      </w:r>
      <w:r>
        <w:rPr>
          <w:rFonts w:ascii="Helvetica" w:hAnsi="Helvetica" w:cs="Helvetica"/>
          <w:color w:val="333333"/>
          <w:sz w:val="21"/>
          <w:szCs w:val="21"/>
        </w:rPr>
        <w:br/>
        <w:t>Zermalm die Reiche dieser Welt,</w:t>
      </w:r>
      <w:r>
        <w:rPr>
          <w:rFonts w:ascii="Helvetica" w:hAnsi="Helvetica" w:cs="Helvetica"/>
          <w:color w:val="333333"/>
          <w:sz w:val="21"/>
          <w:szCs w:val="21"/>
        </w:rPr>
        <w:br/>
        <w:t xml:space="preserve">Herr, es ist Zeit, wenn </w:t>
      </w:r>
      <w:proofErr w:type="spellStart"/>
      <w:r>
        <w:rPr>
          <w:rFonts w:ascii="Helvetica" w:hAnsi="Helvetica" w:cs="Helvetica"/>
          <w:color w:val="333333"/>
          <w:sz w:val="21"/>
          <w:szCs w:val="21"/>
        </w:rPr>
        <w:t>dirs</w:t>
      </w:r>
      <w:proofErr w:type="spellEnd"/>
      <w:r>
        <w:rPr>
          <w:rFonts w:ascii="Helvetica" w:hAnsi="Helvetica" w:cs="Helvetica"/>
          <w:color w:val="333333"/>
          <w:sz w:val="21"/>
          <w:szCs w:val="21"/>
        </w:rPr>
        <w:t xml:space="preserve"> gefällt.</w:t>
      </w:r>
    </w:p>
    <w:p w14:paraId="7265A7EC"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 Komm Jesu Christ, komm lieber Herr,</w:t>
      </w:r>
      <w:r>
        <w:rPr>
          <w:rFonts w:ascii="Helvetica" w:hAnsi="Helvetica" w:cs="Helvetica"/>
          <w:color w:val="333333"/>
          <w:sz w:val="21"/>
          <w:szCs w:val="21"/>
        </w:rPr>
        <w:br/>
        <w:t>Nach dir steht all unser Begehr,</w:t>
      </w:r>
      <w:r>
        <w:rPr>
          <w:rFonts w:ascii="Helvetica" w:hAnsi="Helvetica" w:cs="Helvetica"/>
          <w:color w:val="333333"/>
          <w:sz w:val="21"/>
          <w:szCs w:val="21"/>
        </w:rPr>
        <w:br/>
        <w:t>Der einig ewig Herr du bist,</w:t>
      </w:r>
      <w:r>
        <w:rPr>
          <w:rFonts w:ascii="Helvetica" w:hAnsi="Helvetica" w:cs="Helvetica"/>
          <w:color w:val="333333"/>
          <w:sz w:val="21"/>
          <w:szCs w:val="21"/>
        </w:rPr>
        <w:br/>
        <w:t>Komm lieber Herr, komm Jesu Christ.</w:t>
      </w:r>
    </w:p>
    <w:p w14:paraId="4CF7A088" w14:textId="77777777" w:rsidR="002F5F04" w:rsidRDefault="002F5F04" w:rsidP="002F5F04">
      <w:pPr>
        <w:pStyle w:val="berschrift1"/>
      </w:pPr>
      <w:r w:rsidRPr="00FB6C07">
        <w:t>Gelobet sei Israels Gott,</w:t>
      </w:r>
    </w:p>
    <w:p w14:paraId="52D64D28" w14:textId="77777777" w:rsidR="002F5F04" w:rsidRDefault="002F5F04" w:rsidP="002F5F04">
      <w:r w:rsidRPr="00FB6C07">
        <w:rPr>
          <w:rStyle w:val="Fett"/>
          <w:b w:val="0"/>
          <w:bCs w:val="0"/>
        </w:rPr>
        <w:t>Am Tage St. Johannis des Täufers.</w:t>
      </w:r>
      <w:r>
        <w:rPr>
          <w:rStyle w:val="Fett"/>
          <w:b w:val="0"/>
          <w:bCs w:val="0"/>
        </w:rPr>
        <w:br/>
      </w:r>
      <w:r w:rsidRPr="00FB6C07">
        <w:rPr>
          <w:rStyle w:val="Fett"/>
          <w:b w:val="0"/>
          <w:bCs w:val="0"/>
          <w:i/>
        </w:rPr>
        <w:t xml:space="preserve">Der Lobgesang </w:t>
      </w:r>
      <w:proofErr w:type="spellStart"/>
      <w:r w:rsidRPr="00FB6C07">
        <w:rPr>
          <w:rStyle w:val="Fett"/>
          <w:b w:val="0"/>
          <w:bCs w:val="0"/>
          <w:i/>
        </w:rPr>
        <w:t>Zachariä</w:t>
      </w:r>
      <w:proofErr w:type="spellEnd"/>
      <w:r w:rsidRPr="00FB6C07">
        <w:rPr>
          <w:rStyle w:val="Fett"/>
          <w:b w:val="0"/>
          <w:bCs w:val="0"/>
          <w:i/>
        </w:rPr>
        <w:t>. Luc. 1.</w:t>
      </w:r>
      <w:r w:rsidRPr="00FB6C07">
        <w:rPr>
          <w:b/>
          <w:bCs/>
          <w:i/>
        </w:rPr>
        <w:br/>
      </w:r>
      <w:r>
        <w:rPr>
          <w:rStyle w:val="Hervorhebung"/>
        </w:rPr>
        <w:t>Nach eigener Melodie.</w:t>
      </w:r>
    </w:p>
    <w:p w14:paraId="025AE9E0" w14:textId="77777777" w:rsidR="002F5F04" w:rsidRDefault="002F5F04" w:rsidP="002F5F04">
      <w:pPr>
        <w:pStyle w:val="StandardWeb"/>
        <w:spacing w:before="0" w:beforeAutospacing="0" w:after="150" w:afterAutospacing="0"/>
      </w:pPr>
      <w:r>
        <w:t>Gelobet sei Israels Gott,</w:t>
      </w:r>
      <w:r>
        <w:br/>
        <w:t>Der wahre Herr, der uns in Noth</w:t>
      </w:r>
      <w:r>
        <w:br/>
        <w:t>Besucht hat und sein Volk erlöst</w:t>
      </w:r>
      <w:r>
        <w:br/>
        <w:t>Und bringt uns Leben, Freud und Trost.</w:t>
      </w:r>
    </w:p>
    <w:p w14:paraId="74CAF0E4" w14:textId="77777777" w:rsidR="002F5F04" w:rsidRDefault="002F5F04" w:rsidP="002F5F04">
      <w:pPr>
        <w:pStyle w:val="StandardWeb"/>
        <w:spacing w:before="0" w:beforeAutospacing="0" w:after="150" w:afterAutospacing="0"/>
      </w:pPr>
      <w:r>
        <w:t xml:space="preserve">Des Heils ein Horn er uns </w:t>
      </w:r>
      <w:proofErr w:type="spellStart"/>
      <w:r>
        <w:t>aufricht</w:t>
      </w:r>
      <w:proofErr w:type="spellEnd"/>
      <w:r>
        <w:t>,</w:t>
      </w:r>
      <w:r>
        <w:br/>
        <w:t>Im Haus Davids scheint nun das Licht,</w:t>
      </w:r>
      <w:r>
        <w:br/>
        <w:t>Der Gottes Diener gewesen ist,</w:t>
      </w:r>
      <w:r>
        <w:br/>
        <w:t>Sein Wort erfüllt wird ohne List.</w:t>
      </w:r>
    </w:p>
    <w:p w14:paraId="288855B7" w14:textId="77777777" w:rsidR="002F5F04" w:rsidRDefault="002F5F04" w:rsidP="002F5F04">
      <w:pPr>
        <w:pStyle w:val="StandardWeb"/>
        <w:spacing w:before="0" w:beforeAutospacing="0" w:after="150" w:afterAutospacing="0"/>
      </w:pPr>
      <w:r>
        <w:t xml:space="preserve">Als er vor Zeiten hat </w:t>
      </w:r>
      <w:proofErr w:type="spellStart"/>
      <w:r>
        <w:t>geredt</w:t>
      </w:r>
      <w:proofErr w:type="spellEnd"/>
      <w:r>
        <w:t>,</w:t>
      </w:r>
      <w:r>
        <w:br/>
        <w:t xml:space="preserve">Da er sein </w:t>
      </w:r>
      <w:proofErr w:type="spellStart"/>
      <w:r>
        <w:t>heilgen</w:t>
      </w:r>
      <w:proofErr w:type="spellEnd"/>
      <w:r>
        <w:t xml:space="preserve"> Mund </w:t>
      </w:r>
      <w:proofErr w:type="spellStart"/>
      <w:r>
        <w:t>aufthät</w:t>
      </w:r>
      <w:proofErr w:type="spellEnd"/>
      <w:r>
        <w:br/>
        <w:t>Durch die Propheten kräftiglich,</w:t>
      </w:r>
      <w:r>
        <w:br/>
        <w:t xml:space="preserve">Uns zu erretten </w:t>
      </w:r>
      <w:proofErr w:type="spellStart"/>
      <w:r>
        <w:t>mächtiglich</w:t>
      </w:r>
      <w:proofErr w:type="spellEnd"/>
      <w:r>
        <w:t>.</w:t>
      </w:r>
    </w:p>
    <w:p w14:paraId="114D13D7" w14:textId="77777777" w:rsidR="002F5F04" w:rsidRDefault="002F5F04" w:rsidP="002F5F04">
      <w:pPr>
        <w:pStyle w:val="StandardWeb"/>
        <w:spacing w:before="0" w:beforeAutospacing="0" w:after="150" w:afterAutospacing="0"/>
      </w:pPr>
      <w:r>
        <w:t>Von unsern Feinden er uns will</w:t>
      </w:r>
      <w:r>
        <w:br/>
        <w:t>Retten und Gnad erzeigen viel.</w:t>
      </w:r>
      <w:r>
        <w:br/>
        <w:t xml:space="preserve">Vor allen die uns hassen </w:t>
      </w:r>
      <w:proofErr w:type="spellStart"/>
      <w:r>
        <w:t>thun</w:t>
      </w:r>
      <w:proofErr w:type="spellEnd"/>
      <w:r>
        <w:t>,</w:t>
      </w:r>
      <w:r>
        <w:br/>
        <w:t>Will er uns reißen durch sein Sohn.</w:t>
      </w:r>
    </w:p>
    <w:p w14:paraId="54FEE816" w14:textId="77777777" w:rsidR="002F5F04" w:rsidRDefault="002F5F04" w:rsidP="002F5F04">
      <w:pPr>
        <w:pStyle w:val="StandardWeb"/>
        <w:spacing w:before="0" w:beforeAutospacing="0" w:after="150" w:afterAutospacing="0"/>
      </w:pPr>
      <w:r>
        <w:t>Er will sein groß Barmherzigkeit,</w:t>
      </w:r>
      <w:r>
        <w:br/>
        <w:t>Unsern Vätern versprochen weit,</w:t>
      </w:r>
      <w:r>
        <w:br/>
        <w:t>Erzeigen nun in alle Glied,</w:t>
      </w:r>
      <w:r>
        <w:br/>
        <w:t>Die nur sind rechtes Glaubens mit.</w:t>
      </w:r>
    </w:p>
    <w:p w14:paraId="521A6AAF" w14:textId="77777777" w:rsidR="002F5F04" w:rsidRDefault="002F5F04" w:rsidP="002F5F04">
      <w:pPr>
        <w:pStyle w:val="StandardWeb"/>
        <w:spacing w:before="0" w:beforeAutospacing="0" w:after="150" w:afterAutospacing="0"/>
      </w:pPr>
      <w:r>
        <w:t>An seinen Bund er denken will</w:t>
      </w:r>
      <w:r>
        <w:br/>
        <w:t>Und an den Eid, den er gar viel</w:t>
      </w:r>
      <w:r>
        <w:br/>
      </w:r>
      <w:proofErr w:type="spellStart"/>
      <w:r>
        <w:t>Geschworn</w:t>
      </w:r>
      <w:proofErr w:type="spellEnd"/>
      <w:r>
        <w:t xml:space="preserve"> dem Vater Abraham,</w:t>
      </w:r>
      <w:r>
        <w:br/>
        <w:t>Mit dem er oft zu reden kam.</w:t>
      </w:r>
    </w:p>
    <w:p w14:paraId="5A7B9B7B" w14:textId="77777777" w:rsidR="002F5F04" w:rsidRDefault="002F5F04" w:rsidP="002F5F04">
      <w:pPr>
        <w:pStyle w:val="StandardWeb"/>
        <w:spacing w:before="0" w:beforeAutospacing="0" w:after="150" w:afterAutospacing="0"/>
      </w:pPr>
      <w:r>
        <w:t xml:space="preserve">Er will uns geben wie </w:t>
      </w:r>
      <w:proofErr w:type="spellStart"/>
      <w:r>
        <w:t>ers</w:t>
      </w:r>
      <w:proofErr w:type="spellEnd"/>
      <w:r>
        <w:t xml:space="preserve"> sagt,</w:t>
      </w:r>
      <w:r>
        <w:br/>
        <w:t>Und von dem Feind, der uns so plagt,</w:t>
      </w:r>
      <w:r>
        <w:br/>
        <w:t xml:space="preserve">Will er erlösen uns </w:t>
      </w:r>
      <w:proofErr w:type="spellStart"/>
      <w:r>
        <w:t>ohn</w:t>
      </w:r>
      <w:proofErr w:type="spellEnd"/>
      <w:r>
        <w:t xml:space="preserve"> Pein,</w:t>
      </w:r>
      <w:r>
        <w:br/>
        <w:t>Und unser lieber Vater sein.</w:t>
      </w:r>
    </w:p>
    <w:p w14:paraId="5308AAB4" w14:textId="77777777" w:rsidR="002F5F04" w:rsidRDefault="002F5F04" w:rsidP="002F5F04">
      <w:pPr>
        <w:pStyle w:val="StandardWeb"/>
        <w:spacing w:before="0" w:beforeAutospacing="0" w:after="150" w:afterAutospacing="0"/>
      </w:pPr>
      <w:r>
        <w:t xml:space="preserve">Auf </w:t>
      </w:r>
      <w:proofErr w:type="spellStart"/>
      <w:r>
        <w:t>daß</w:t>
      </w:r>
      <w:proofErr w:type="spellEnd"/>
      <w:r>
        <w:t xml:space="preserve"> wir ihm </w:t>
      </w:r>
      <w:proofErr w:type="spellStart"/>
      <w:r>
        <w:t>ohn</w:t>
      </w:r>
      <w:proofErr w:type="spellEnd"/>
      <w:r>
        <w:t xml:space="preserve"> Furcht und Schreck</w:t>
      </w:r>
      <w:r>
        <w:br/>
        <w:t xml:space="preserve">Des Lebens Zeit </w:t>
      </w:r>
      <w:proofErr w:type="spellStart"/>
      <w:r>
        <w:t>muthig</w:t>
      </w:r>
      <w:proofErr w:type="spellEnd"/>
      <w:r>
        <w:t xml:space="preserve"> und keck</w:t>
      </w:r>
      <w:r>
        <w:br/>
        <w:t>Dienen in wahrer Heiligkeit</w:t>
      </w:r>
      <w:r>
        <w:br/>
        <w:t>Und ihm gefälliger Gerechtigkeit.</w:t>
      </w:r>
    </w:p>
    <w:p w14:paraId="0E89A03F" w14:textId="77777777" w:rsidR="002F5F04" w:rsidRDefault="002F5F04" w:rsidP="002F5F04">
      <w:pPr>
        <w:pStyle w:val="StandardWeb"/>
        <w:spacing w:before="0" w:beforeAutospacing="0" w:after="150" w:afterAutospacing="0"/>
      </w:pPr>
      <w:proofErr w:type="spellStart"/>
      <w:r>
        <w:t>Daß</w:t>
      </w:r>
      <w:proofErr w:type="spellEnd"/>
      <w:r>
        <w:t xml:space="preserve"> wir erkennen unser Heil,</w:t>
      </w:r>
      <w:r>
        <w:br/>
        <w:t xml:space="preserve">Vergebung unsrer </w:t>
      </w:r>
      <w:proofErr w:type="spellStart"/>
      <w:r>
        <w:t>Sünd</w:t>
      </w:r>
      <w:proofErr w:type="spellEnd"/>
      <w:r>
        <w:t xml:space="preserve"> und Fehl</w:t>
      </w:r>
      <w:r>
        <w:br/>
        <w:t>Durch herzliche Barmherzigkeit,</w:t>
      </w:r>
      <w:r>
        <w:br/>
        <w:t>Die unser Gott uns hat erzeigt.</w:t>
      </w:r>
    </w:p>
    <w:p w14:paraId="50D55718" w14:textId="77777777" w:rsidR="002F5F04" w:rsidRDefault="002F5F04" w:rsidP="002F5F04">
      <w:pPr>
        <w:pStyle w:val="StandardWeb"/>
        <w:spacing w:before="0" w:beforeAutospacing="0" w:after="150" w:afterAutospacing="0"/>
      </w:pPr>
      <w:r>
        <w:t xml:space="preserve">Der Aufgang aus der </w:t>
      </w:r>
      <w:proofErr w:type="spellStart"/>
      <w:r>
        <w:t>Höh</w:t>
      </w:r>
      <w:proofErr w:type="spellEnd"/>
      <w:r>
        <w:t xml:space="preserve"> herab</w:t>
      </w:r>
      <w:r>
        <w:br/>
        <w:t>Hat uns besucht. Gott selbst uns gab</w:t>
      </w:r>
      <w:r>
        <w:br/>
        <w:t>Sein lieben Sohn, sein Wort und Glanz,</w:t>
      </w:r>
      <w:r>
        <w:br/>
        <w:t>Der uns durchaus erleuchtet ganz.</w:t>
      </w:r>
    </w:p>
    <w:p w14:paraId="237B1521" w14:textId="77777777" w:rsidR="002F5F04" w:rsidRDefault="002F5F04" w:rsidP="002F5F04">
      <w:pPr>
        <w:pStyle w:val="StandardWeb"/>
        <w:spacing w:before="0" w:beforeAutospacing="0" w:after="150" w:afterAutospacing="0"/>
      </w:pPr>
      <w:r>
        <w:t xml:space="preserve">In </w:t>
      </w:r>
      <w:proofErr w:type="spellStart"/>
      <w:r>
        <w:t>Finsterniß</w:t>
      </w:r>
      <w:proofErr w:type="spellEnd"/>
      <w:r>
        <w:t xml:space="preserve"> und Todes </w:t>
      </w:r>
      <w:proofErr w:type="spellStart"/>
      <w:r>
        <w:t>Schatt</w:t>
      </w:r>
      <w:proofErr w:type="spellEnd"/>
      <w:r>
        <w:br/>
        <w:t xml:space="preserve">Sind wir gesessen </w:t>
      </w:r>
      <w:proofErr w:type="spellStart"/>
      <w:r>
        <w:t>todt</w:t>
      </w:r>
      <w:proofErr w:type="spellEnd"/>
      <w:r>
        <w:t xml:space="preserve"> und matt.</w:t>
      </w:r>
      <w:r>
        <w:br/>
        <w:t xml:space="preserve">Er aber </w:t>
      </w:r>
      <w:proofErr w:type="spellStart"/>
      <w:r>
        <w:t>richt</w:t>
      </w:r>
      <w:proofErr w:type="spellEnd"/>
      <w:r>
        <w:t xml:space="preserve"> uns auf die </w:t>
      </w:r>
      <w:proofErr w:type="spellStart"/>
      <w:r>
        <w:t>Füß</w:t>
      </w:r>
      <w:proofErr w:type="spellEnd"/>
      <w:r>
        <w:t>,</w:t>
      </w:r>
      <w:r>
        <w:br/>
        <w:t>Macht unsern Weg lieblich und süß.</w:t>
      </w:r>
    </w:p>
    <w:p w14:paraId="43E64B8F" w14:textId="77777777" w:rsidR="002F5F04" w:rsidRDefault="002F5F04" w:rsidP="002F5F04">
      <w:pPr>
        <w:pStyle w:val="StandardWeb"/>
        <w:spacing w:before="0" w:beforeAutospacing="0" w:after="150" w:afterAutospacing="0"/>
      </w:pPr>
      <w:r>
        <w:t xml:space="preserve">Wir </w:t>
      </w:r>
      <w:proofErr w:type="spellStart"/>
      <w:r>
        <w:t>gehn</w:t>
      </w:r>
      <w:proofErr w:type="spellEnd"/>
      <w:r>
        <w:t xml:space="preserve"> nun in dem Fried daher.</w:t>
      </w:r>
      <w:r>
        <w:br/>
        <w:t>Unser Vater ist Gott der Herr.</w:t>
      </w:r>
      <w:r>
        <w:br/>
        <w:t>Der Sohn ist unser Fleisch und Blut,</w:t>
      </w:r>
      <w:r>
        <w:br/>
        <w:t xml:space="preserve">Sein Geist </w:t>
      </w:r>
      <w:proofErr w:type="spellStart"/>
      <w:r>
        <w:t>giebt</w:t>
      </w:r>
      <w:proofErr w:type="spellEnd"/>
      <w:r>
        <w:t xml:space="preserve"> uns Trost, Freud und Muth.</w:t>
      </w:r>
    </w:p>
    <w:p w14:paraId="74ED8C1B" w14:textId="77777777" w:rsidR="002F5F04" w:rsidRDefault="002F5F04" w:rsidP="002F5F04">
      <w:pPr>
        <w:pStyle w:val="StandardWeb"/>
        <w:spacing w:before="0" w:beforeAutospacing="0" w:after="150" w:afterAutospacing="0"/>
      </w:pPr>
      <w:proofErr w:type="spellStart"/>
      <w:r>
        <w:t>Deß</w:t>
      </w:r>
      <w:proofErr w:type="spellEnd"/>
      <w:r>
        <w:t xml:space="preserve"> sei dir Dank Herr Jesu Christ,</w:t>
      </w:r>
      <w:r>
        <w:br/>
        <w:t>Dies Alls durch dich erworben ist,</w:t>
      </w:r>
      <w:r>
        <w:br/>
        <w:t>Erhalt uns Herr bei deinem Wort,</w:t>
      </w:r>
      <w:r>
        <w:br/>
        <w:t>So sind wir fröhlich hie und dort.</w:t>
      </w:r>
    </w:p>
    <w:p w14:paraId="48EF0BD9" w14:textId="77777777" w:rsidR="00FB6C07" w:rsidRDefault="00FB6C07" w:rsidP="00FB6C07">
      <w:pPr>
        <w:pStyle w:val="berschrift1"/>
      </w:pPr>
      <w:r w:rsidRPr="00E46EF8">
        <w:t>Gott weiß warum</w:t>
      </w:r>
    </w:p>
    <w:p w14:paraId="15A65A27" w14:textId="77777777" w:rsidR="00FB6C07" w:rsidRPr="00FB6C07" w:rsidRDefault="00FB6C07" w:rsidP="00FB6C07">
      <w:pPr>
        <w:rPr>
          <w:szCs w:val="24"/>
        </w:rPr>
      </w:pPr>
      <w:r w:rsidRPr="00FB6C07">
        <w:rPr>
          <w:rStyle w:val="Hervorhebung"/>
        </w:rPr>
        <w:t>Nach eigener Melodie vierstimmig gesetzt.</w:t>
      </w:r>
      <w:r>
        <w:rPr>
          <w:rStyle w:val="Hervorhebung"/>
        </w:rPr>
        <w:br/>
        <w:t>1565</w:t>
      </w:r>
    </w:p>
    <w:p w14:paraId="29DD473C" w14:textId="77777777" w:rsidR="00FB6C07" w:rsidRDefault="00FB6C07" w:rsidP="00FB6C07">
      <w:pPr>
        <w:pStyle w:val="StandardWeb"/>
        <w:spacing w:before="0" w:beforeAutospacing="0" w:after="150" w:afterAutospacing="0"/>
      </w:pPr>
      <w:r>
        <w:t>Hilf, Herr mein Gott, in dieser Noth;</w:t>
      </w:r>
      <w:r>
        <w:br/>
        <w:t>Du treuer Heiland, erbarm dich mein.</w:t>
      </w:r>
      <w:r>
        <w:br/>
        <w:t xml:space="preserve">Ich bin ja dein, trotz Welt, Teufel und </w:t>
      </w:r>
      <w:proofErr w:type="spellStart"/>
      <w:r>
        <w:t>Sünd</w:t>
      </w:r>
      <w:proofErr w:type="spellEnd"/>
      <w:r>
        <w:t>.</w:t>
      </w:r>
      <w:r>
        <w:br/>
        <w:t>Ich trau auf dich, o Herr, was will ich mehr?</w:t>
      </w:r>
      <w:r>
        <w:br/>
        <w:t>Du bist mein Gott, ich hab ja dich.</w:t>
      </w:r>
      <w:r>
        <w:br/>
        <w:t>Herr Jesu Christ, du mein Erretter bist.</w:t>
      </w:r>
      <w:r>
        <w:br/>
        <w:t>Ich trau auf dich, o Herr, was will ich mehr?</w:t>
      </w:r>
      <w:r>
        <w:br/>
        <w:t>Du bist mein Gott, ich hab ja dich,</w:t>
      </w:r>
      <w:r>
        <w:br/>
        <w:t>Herr Jesu Christ, du mein Beschützer bist.</w:t>
      </w:r>
      <w:r>
        <w:br/>
        <w:t>Hilf, Herr mein Gott, in dieser Noth;</w:t>
      </w:r>
      <w:r>
        <w:br/>
        <w:t>Du treuer Heiland, erbarm dich mein.</w:t>
      </w:r>
      <w:r>
        <w:br/>
        <w:t xml:space="preserve">Ich bin ja dein, trotz Welt, Teufel und </w:t>
      </w:r>
      <w:proofErr w:type="spellStart"/>
      <w:r>
        <w:t>Sünd</w:t>
      </w:r>
      <w:proofErr w:type="spellEnd"/>
      <w:r>
        <w:t>.</w:t>
      </w:r>
      <w:r>
        <w:br/>
        <w:t>Ich sing, bin fröhlich, guten Muths und harre dein.</w:t>
      </w:r>
      <w:r>
        <w:br/>
        <w:t>Amen, hilf Herr, Amen.</w:t>
      </w:r>
    </w:p>
    <w:p w14:paraId="21ECE56F" w14:textId="77777777" w:rsidR="002A51DA" w:rsidRDefault="002A51DA" w:rsidP="002A51DA">
      <w:pPr>
        <w:pStyle w:val="berschrift1"/>
      </w:pPr>
      <w:r w:rsidRPr="002A51DA">
        <w:t>Herr Gott, mein Hort, mein Heil, mein Trost</w:t>
      </w:r>
    </w:p>
    <w:p w14:paraId="182A9377" w14:textId="77777777" w:rsidR="002A51DA" w:rsidRDefault="002A51DA" w:rsidP="002A51DA">
      <w:pPr>
        <w:pStyle w:val="StandardWeb"/>
        <w:spacing w:before="0" w:beforeAutospacing="0" w:after="150" w:afterAutospacing="0"/>
      </w:pPr>
      <w:r>
        <w:t>Herr Gott, mein Hort, mein Heil, mein Trost,</w:t>
      </w:r>
      <w:r>
        <w:br/>
        <w:t>ich komm zu dir alleine.</w:t>
      </w:r>
      <w:r>
        <w:br/>
        <w:t xml:space="preserve">Mein </w:t>
      </w:r>
      <w:proofErr w:type="spellStart"/>
      <w:r>
        <w:t>Sünd</w:t>
      </w:r>
      <w:proofErr w:type="spellEnd"/>
      <w:r>
        <w:t xml:space="preserve"> drückt mich wund, </w:t>
      </w:r>
      <w:proofErr w:type="spellStart"/>
      <w:r>
        <w:t>ängst’t</w:t>
      </w:r>
      <w:proofErr w:type="spellEnd"/>
      <w:r>
        <w:t xml:space="preserve"> mich groß,</w:t>
      </w:r>
      <w:r>
        <w:br/>
        <w:t xml:space="preserve">ich </w:t>
      </w:r>
      <w:proofErr w:type="spellStart"/>
      <w:r>
        <w:t>traur</w:t>
      </w:r>
      <w:proofErr w:type="spellEnd"/>
      <w:r>
        <w:t>’ in mir und weine.</w:t>
      </w:r>
      <w:r>
        <w:br/>
        <w:t>Ich bekenn, o Herr, dir meine Schuld,</w:t>
      </w:r>
      <w:r>
        <w:br/>
        <w:t>mein Herz voll Unflats stecket,</w:t>
      </w:r>
      <w:r>
        <w:br/>
        <w:t>ich flieh aber zu deiner Huld,</w:t>
      </w:r>
      <w:r>
        <w:br/>
        <w:t xml:space="preserve">dein Gnad </w:t>
      </w:r>
      <w:proofErr w:type="spellStart"/>
      <w:r>
        <w:t>all’s</w:t>
      </w:r>
      <w:proofErr w:type="spellEnd"/>
      <w:r>
        <w:t xml:space="preserve"> </w:t>
      </w:r>
      <w:proofErr w:type="spellStart"/>
      <w:r>
        <w:t>Unrein’s</w:t>
      </w:r>
      <w:proofErr w:type="spellEnd"/>
      <w:r>
        <w:t xml:space="preserve"> decket.</w:t>
      </w:r>
    </w:p>
    <w:p w14:paraId="3468024A" w14:textId="77777777" w:rsidR="002A51DA" w:rsidRDefault="002A51DA" w:rsidP="002A51DA">
      <w:pPr>
        <w:pStyle w:val="StandardWeb"/>
        <w:spacing w:before="0" w:beforeAutospacing="0" w:after="150" w:afterAutospacing="0"/>
      </w:pPr>
      <w:r>
        <w:t xml:space="preserve">2. Ach Herr, </w:t>
      </w:r>
      <w:proofErr w:type="spellStart"/>
      <w:r>
        <w:t>straf</w:t>
      </w:r>
      <w:proofErr w:type="spellEnd"/>
      <w:r>
        <w:t xml:space="preserve"> mich nicht in </w:t>
      </w:r>
      <w:proofErr w:type="spellStart"/>
      <w:r>
        <w:t>dei’m</w:t>
      </w:r>
      <w:proofErr w:type="spellEnd"/>
      <w:r>
        <w:t xml:space="preserve"> Zorn,</w:t>
      </w:r>
      <w:r>
        <w:br/>
        <w:t>den niemand kann erleiden.</w:t>
      </w:r>
      <w:r>
        <w:br/>
        <w:t xml:space="preserve">Wer ist jemals so rein </w:t>
      </w:r>
      <w:proofErr w:type="spellStart"/>
      <w:r>
        <w:t>gebor’n</w:t>
      </w:r>
      <w:proofErr w:type="spellEnd"/>
      <w:r>
        <w:t>,</w:t>
      </w:r>
      <w:r>
        <w:br/>
        <w:t>der den hätt’ können meiden?</w:t>
      </w:r>
      <w:r>
        <w:br/>
        <w:t xml:space="preserve">Ach, züchtig mich nicht in </w:t>
      </w:r>
      <w:proofErr w:type="spellStart"/>
      <w:r>
        <w:t>dei’m</w:t>
      </w:r>
      <w:proofErr w:type="spellEnd"/>
      <w:r>
        <w:t xml:space="preserve"> Grimm,</w:t>
      </w:r>
      <w:r>
        <w:br/>
        <w:t>Herr, sei gnädig mir Armen,</w:t>
      </w:r>
      <w:r>
        <w:br/>
        <w:t>ich bin ja elend, schwach und schlimm,</w:t>
      </w:r>
      <w:r>
        <w:br/>
        <w:t>tue dich, Herr, mein erbarmen.</w:t>
      </w:r>
    </w:p>
    <w:p w14:paraId="152CA45B" w14:textId="77777777" w:rsidR="002A51DA" w:rsidRDefault="002A51DA" w:rsidP="002A51DA">
      <w:pPr>
        <w:pStyle w:val="StandardWeb"/>
        <w:spacing w:before="0" w:beforeAutospacing="0" w:after="150" w:afterAutospacing="0"/>
      </w:pPr>
      <w:r>
        <w:t>3. Heil’ mich, mein’ Bein’ erschrocken sind,</w:t>
      </w:r>
      <w:r>
        <w:br/>
        <w:t>mein’ Seel’ ist zag vor Schmerzen.</w:t>
      </w:r>
      <w:r>
        <w:br/>
        <w:t>In mir ist alles worden blind,</w:t>
      </w:r>
      <w:r>
        <w:br/>
        <w:t>kein Leben ist im Herzen.</w:t>
      </w:r>
      <w:r>
        <w:br/>
        <w:t>Ach, wie lang willst du zürnen doch?</w:t>
      </w:r>
      <w:r>
        <w:br/>
        <w:t>wie lang willst du mich kränken?</w:t>
      </w:r>
      <w:r>
        <w:br/>
        <w:t>dein’ Barmherzigkeit lebet noch,</w:t>
      </w:r>
      <w:r>
        <w:br/>
        <w:t>tu mich ja nicht versenken.</w:t>
      </w:r>
    </w:p>
    <w:p w14:paraId="6CA9F7DF" w14:textId="77777777" w:rsidR="002A51DA" w:rsidRDefault="002A51DA" w:rsidP="002A51DA">
      <w:pPr>
        <w:pStyle w:val="StandardWeb"/>
        <w:spacing w:before="0" w:beforeAutospacing="0" w:after="150" w:afterAutospacing="0"/>
      </w:pPr>
      <w:r>
        <w:t xml:space="preserve">4. </w:t>
      </w:r>
      <w:proofErr w:type="spellStart"/>
      <w:r>
        <w:t>Wend</w:t>
      </w:r>
      <w:proofErr w:type="spellEnd"/>
      <w:r>
        <w:t xml:space="preserve">’ dich, Herr, </w:t>
      </w:r>
      <w:proofErr w:type="spellStart"/>
      <w:r>
        <w:t>wend</w:t>
      </w:r>
      <w:proofErr w:type="spellEnd"/>
      <w:r>
        <w:t>’ dich jetzt zu mir,</w:t>
      </w:r>
      <w:r>
        <w:br/>
      </w:r>
      <w:proofErr w:type="spellStart"/>
      <w:r>
        <w:t>errett</w:t>
      </w:r>
      <w:proofErr w:type="spellEnd"/>
      <w:r>
        <w:t xml:space="preserve">’ mein’ Seel’ </w:t>
      </w:r>
      <w:proofErr w:type="spellStart"/>
      <w:r>
        <w:t>behende</w:t>
      </w:r>
      <w:proofErr w:type="spellEnd"/>
      <w:r>
        <w:t>.</w:t>
      </w:r>
      <w:r>
        <w:br/>
        <w:t>Zu dir stehen all’ mein’ Begier,</w:t>
      </w:r>
      <w:r>
        <w:br/>
        <w:t xml:space="preserve">dein’ </w:t>
      </w:r>
      <w:proofErr w:type="spellStart"/>
      <w:r>
        <w:t>Güt</w:t>
      </w:r>
      <w:proofErr w:type="spellEnd"/>
      <w:r>
        <w:t>’ hat ja kein Ende.</w:t>
      </w:r>
      <w:r>
        <w:br/>
        <w:t xml:space="preserve">Um deiner </w:t>
      </w:r>
      <w:proofErr w:type="spellStart"/>
      <w:r>
        <w:t>Güt</w:t>
      </w:r>
      <w:proofErr w:type="spellEnd"/>
      <w:r>
        <w:t>’ willen allein</w:t>
      </w:r>
      <w:r>
        <w:br/>
        <w:t>hilf mir durch Gnaden große,</w:t>
      </w:r>
      <w:r>
        <w:br/>
        <w:t>im Tod gedenkt man zwar nicht dein,</w:t>
      </w:r>
      <w:r>
        <w:br/>
        <w:t xml:space="preserve">es ist </w:t>
      </w:r>
      <w:proofErr w:type="spellStart"/>
      <w:r>
        <w:t>all’s</w:t>
      </w:r>
      <w:proofErr w:type="spellEnd"/>
      <w:r>
        <w:t xml:space="preserve"> blind und lose.</w:t>
      </w:r>
    </w:p>
    <w:p w14:paraId="4F97046C" w14:textId="77777777" w:rsidR="002A51DA" w:rsidRDefault="002A51DA" w:rsidP="002A51DA">
      <w:pPr>
        <w:pStyle w:val="StandardWeb"/>
        <w:spacing w:before="0" w:beforeAutospacing="0" w:after="150" w:afterAutospacing="0"/>
      </w:pPr>
      <w:r>
        <w:t>5. Im Leben tun dich loben all,</w:t>
      </w:r>
      <w:r>
        <w:br/>
        <w:t>die dich als Gott erkennen,</w:t>
      </w:r>
      <w:r>
        <w:br/>
        <w:t>und preisen dich mit großem Schall,</w:t>
      </w:r>
      <w:r>
        <w:br/>
        <w:t xml:space="preserve">tun dich </w:t>
      </w:r>
      <w:proofErr w:type="spellStart"/>
      <w:r>
        <w:t>ein’n</w:t>
      </w:r>
      <w:proofErr w:type="spellEnd"/>
      <w:r>
        <w:t xml:space="preserve"> Vater nennen.</w:t>
      </w:r>
      <w:r>
        <w:br/>
        <w:t>Im Tod ist nichts denn Finsternis,</w:t>
      </w:r>
      <w:r>
        <w:br/>
        <w:t>die Höll’ tut dir nicht danken,</w:t>
      </w:r>
      <w:r>
        <w:br/>
      </w:r>
      <w:proofErr w:type="spellStart"/>
      <w:r>
        <w:t>wend</w:t>
      </w:r>
      <w:proofErr w:type="spellEnd"/>
      <w:r>
        <w:t>, Herr, von mir das Ärgernis</w:t>
      </w:r>
      <w:r>
        <w:br/>
        <w:t xml:space="preserve">und </w:t>
      </w:r>
      <w:proofErr w:type="spellStart"/>
      <w:r>
        <w:t>laß</w:t>
      </w:r>
      <w:proofErr w:type="spellEnd"/>
      <w:r>
        <w:t xml:space="preserve"> mich doch nicht wanken.</w:t>
      </w:r>
    </w:p>
    <w:p w14:paraId="6F9177FA" w14:textId="77777777" w:rsidR="002A51DA" w:rsidRDefault="002A51DA" w:rsidP="002A51DA">
      <w:pPr>
        <w:pStyle w:val="StandardWeb"/>
        <w:spacing w:before="0" w:beforeAutospacing="0" w:after="150" w:afterAutospacing="0"/>
      </w:pPr>
      <w:r>
        <w:t>6. Ach Gott, mein Herr, von Seufzen groß</w:t>
      </w:r>
      <w:r>
        <w:br/>
        <w:t>bin ich ganz müd und weine,</w:t>
      </w:r>
      <w:r>
        <w:br/>
        <w:t xml:space="preserve">ich </w:t>
      </w:r>
      <w:proofErr w:type="spellStart"/>
      <w:r>
        <w:t>schwemm</w:t>
      </w:r>
      <w:proofErr w:type="spellEnd"/>
      <w:r>
        <w:t xml:space="preserve">’ mein Bett </w:t>
      </w:r>
      <w:proofErr w:type="spellStart"/>
      <w:r>
        <w:t>ohn</w:t>
      </w:r>
      <w:proofErr w:type="spellEnd"/>
      <w:r>
        <w:t xml:space="preserve">’ </w:t>
      </w:r>
      <w:proofErr w:type="spellStart"/>
      <w:r>
        <w:t>Unterlaß</w:t>
      </w:r>
      <w:proofErr w:type="spellEnd"/>
      <w:r>
        <w:br/>
        <w:t>die ganze Nacht unreine,</w:t>
      </w:r>
      <w:r>
        <w:br/>
        <w:t>im Schweiß lieg ich, mein Lager klein</w:t>
      </w:r>
      <w:r>
        <w:br/>
        <w:t>netz ich mit Tränen klagend,</w:t>
      </w:r>
      <w:r>
        <w:br/>
        <w:t xml:space="preserve">mein’ </w:t>
      </w:r>
      <w:proofErr w:type="spellStart"/>
      <w:r>
        <w:t>Sünd</w:t>
      </w:r>
      <w:proofErr w:type="spellEnd"/>
      <w:r>
        <w:t>’ liegt auf mir wie ein Stein,</w:t>
      </w:r>
      <w:r>
        <w:br/>
        <w:t>mein Herz und Bein zernaget.</w:t>
      </w:r>
    </w:p>
    <w:p w14:paraId="3AB49C5E" w14:textId="77777777" w:rsidR="002A51DA" w:rsidRDefault="002A51DA" w:rsidP="002A51DA">
      <w:pPr>
        <w:pStyle w:val="StandardWeb"/>
        <w:spacing w:before="0" w:beforeAutospacing="0" w:after="150" w:afterAutospacing="0"/>
      </w:pPr>
      <w:r>
        <w:t xml:space="preserve">7. Mein </w:t>
      </w:r>
      <w:proofErr w:type="spellStart"/>
      <w:r>
        <w:t>G’stalt</w:t>
      </w:r>
      <w:proofErr w:type="spellEnd"/>
      <w:r>
        <w:t xml:space="preserve"> die ist verfallen gar,</w:t>
      </w:r>
      <w:r>
        <w:br/>
        <w:t>für trauen alt und bloße,</w:t>
      </w:r>
      <w:r>
        <w:br/>
        <w:t>denn ich bin allenthalben zwar</w:t>
      </w:r>
      <w:r>
        <w:br/>
      </w:r>
      <w:proofErr w:type="spellStart"/>
      <w:r>
        <w:t>geängst’t</w:t>
      </w:r>
      <w:proofErr w:type="spellEnd"/>
      <w:r>
        <w:t xml:space="preserve"> mit Bürden große.</w:t>
      </w:r>
      <w:r>
        <w:br/>
        <w:t>Schweig doch, schweig doch, mein Seel und Sinn,</w:t>
      </w:r>
      <w:r>
        <w:br/>
        <w:t xml:space="preserve">sei </w:t>
      </w:r>
      <w:proofErr w:type="spellStart"/>
      <w:r>
        <w:t>g’duldig</w:t>
      </w:r>
      <w:proofErr w:type="spellEnd"/>
      <w:r>
        <w:t>, harr’ des Herren:</w:t>
      </w:r>
      <w:r>
        <w:br/>
        <w:t xml:space="preserve">das Unglück wird bald </w:t>
      </w:r>
      <w:proofErr w:type="spellStart"/>
      <w:r>
        <w:t>gehn</w:t>
      </w:r>
      <w:proofErr w:type="spellEnd"/>
      <w:r>
        <w:t xml:space="preserve"> dahin,</w:t>
      </w:r>
      <w:r>
        <w:br/>
        <w:t>die Hilf ist nicht mehr fern.</w:t>
      </w:r>
    </w:p>
    <w:p w14:paraId="3DDFA761" w14:textId="77777777" w:rsidR="002A51DA" w:rsidRDefault="002A51DA" w:rsidP="002A51DA">
      <w:pPr>
        <w:pStyle w:val="StandardWeb"/>
        <w:spacing w:before="0" w:beforeAutospacing="0" w:after="150" w:afterAutospacing="0"/>
      </w:pPr>
      <w:r>
        <w:t>8. Ihr Übeltäter, weicht von mir,</w:t>
      </w:r>
      <w:r>
        <w:br/>
        <w:t xml:space="preserve">der Herr hat </w:t>
      </w:r>
      <w:proofErr w:type="spellStart"/>
      <w:r>
        <w:t>g’hört</w:t>
      </w:r>
      <w:proofErr w:type="spellEnd"/>
      <w:r>
        <w:t xml:space="preserve"> mein Weinen.</w:t>
      </w:r>
      <w:r>
        <w:br/>
        <w:t>mein Flehen ist des Herren Gier,</w:t>
      </w:r>
      <w:r>
        <w:br/>
        <w:t>sein Lust hat er an Kleinen.</w:t>
      </w:r>
      <w:r>
        <w:br/>
        <w:t xml:space="preserve">Ein kleiner Geist </w:t>
      </w:r>
      <w:proofErr w:type="spellStart"/>
      <w:r>
        <w:t>Gott’s</w:t>
      </w:r>
      <w:proofErr w:type="spellEnd"/>
      <w:r>
        <w:t xml:space="preserve"> Huld erlangt,</w:t>
      </w:r>
      <w:r>
        <w:br/>
        <w:t xml:space="preserve">betrübte </w:t>
      </w:r>
      <w:proofErr w:type="spellStart"/>
      <w:r>
        <w:t>Leut</w:t>
      </w:r>
      <w:proofErr w:type="spellEnd"/>
      <w:r>
        <w:t>’ die besten,</w:t>
      </w:r>
      <w:r>
        <w:br/>
        <w:t>ein großer Geist sich selber fängt</w:t>
      </w:r>
      <w:r>
        <w:br/>
        <w:t>und bleibt alsdann am letzten.</w:t>
      </w:r>
    </w:p>
    <w:p w14:paraId="4824F6ED" w14:textId="77777777" w:rsidR="002A51DA" w:rsidRDefault="002A51DA" w:rsidP="002A51DA">
      <w:pPr>
        <w:pStyle w:val="StandardWeb"/>
        <w:spacing w:before="0" w:beforeAutospacing="0" w:after="150" w:afterAutospacing="0"/>
      </w:pPr>
      <w:r>
        <w:t>9. Es müssen alle meine Feind</w:t>
      </w:r>
      <w:r>
        <w:br/>
        <w:t xml:space="preserve">zuschanden werden </w:t>
      </w:r>
      <w:proofErr w:type="spellStart"/>
      <w:r>
        <w:t>balde</w:t>
      </w:r>
      <w:proofErr w:type="spellEnd"/>
      <w:r>
        <w:t>,</w:t>
      </w:r>
      <w:r>
        <w:br/>
        <w:t>erschrecken, wie sie sich vereint,</w:t>
      </w:r>
      <w:r>
        <w:br/>
        <w:t xml:space="preserve">zertrennet </w:t>
      </w:r>
      <w:proofErr w:type="spellStart"/>
      <w:r>
        <w:t>mannigfalte</w:t>
      </w:r>
      <w:proofErr w:type="spellEnd"/>
      <w:r>
        <w:t>,</w:t>
      </w:r>
      <w:r>
        <w:br/>
        <w:t>zurück müssen sie fallen doch,</w:t>
      </w:r>
      <w:r>
        <w:br/>
        <w:t>plötzlich zuschanden werden,</w:t>
      </w:r>
      <w:r>
        <w:br/>
        <w:t xml:space="preserve">denn mein Herr Gott lebt </w:t>
      </w:r>
      <w:proofErr w:type="spellStart"/>
      <w:r>
        <w:t>jetzund</w:t>
      </w:r>
      <w:proofErr w:type="spellEnd"/>
      <w:r>
        <w:t xml:space="preserve"> noch</w:t>
      </w:r>
      <w:r>
        <w:br/>
        <w:t>im Himmel und auf Erden.</w:t>
      </w:r>
    </w:p>
    <w:p w14:paraId="4D21AEE6" w14:textId="77777777" w:rsidR="002A51DA" w:rsidRDefault="002A51DA" w:rsidP="002A51DA">
      <w:pPr>
        <w:pStyle w:val="StandardWeb"/>
        <w:spacing w:before="0" w:beforeAutospacing="0" w:after="150" w:afterAutospacing="0"/>
      </w:pPr>
      <w:r>
        <w:t>10. Dank Gott, wenn du nur regen magst</w:t>
      </w:r>
      <w:r>
        <w:br/>
        <w:t>dein Mund, Herz, Sinn und Kräften,</w:t>
      </w:r>
      <w:r>
        <w:br/>
        <w:t xml:space="preserve">dir ist </w:t>
      </w:r>
      <w:proofErr w:type="spellStart"/>
      <w:r>
        <w:t>g’holfen</w:t>
      </w:r>
      <w:proofErr w:type="spellEnd"/>
      <w:r>
        <w:t xml:space="preserve"> von aller Last</w:t>
      </w:r>
      <w:r>
        <w:br/>
        <w:t xml:space="preserve">aus </w:t>
      </w:r>
      <w:proofErr w:type="spellStart"/>
      <w:r>
        <w:t>Sünd</w:t>
      </w:r>
      <w:proofErr w:type="spellEnd"/>
      <w:r>
        <w:t xml:space="preserve">, Not, Teufels </w:t>
      </w:r>
      <w:proofErr w:type="spellStart"/>
      <w:r>
        <w:t>G’schäften</w:t>
      </w:r>
      <w:proofErr w:type="spellEnd"/>
      <w:r>
        <w:t>.</w:t>
      </w:r>
      <w:r>
        <w:br/>
        <w:t>Ich bin in Gnad: trotz, wer das schilt,</w:t>
      </w:r>
      <w:r>
        <w:br/>
        <w:t xml:space="preserve">mein </w:t>
      </w:r>
      <w:proofErr w:type="spellStart"/>
      <w:r>
        <w:t>Sünd</w:t>
      </w:r>
      <w:proofErr w:type="spellEnd"/>
      <w:r>
        <w:t xml:space="preserve"> ist nun gewaschen,</w:t>
      </w:r>
      <w:r>
        <w:br/>
        <w:t xml:space="preserve">nun fehlt nichts denn </w:t>
      </w:r>
      <w:proofErr w:type="spellStart"/>
      <w:r>
        <w:t>daß</w:t>
      </w:r>
      <w:proofErr w:type="spellEnd"/>
      <w:r>
        <w:t xml:space="preserve"> ich zumal</w:t>
      </w:r>
      <w:r>
        <w:br/>
        <w:t xml:space="preserve">vorhin </w:t>
      </w:r>
      <w:proofErr w:type="spellStart"/>
      <w:r>
        <w:t>werd</w:t>
      </w:r>
      <w:proofErr w:type="spellEnd"/>
      <w:r>
        <w:t xml:space="preserve"> zu </w:t>
      </w:r>
      <w:proofErr w:type="spellStart"/>
      <w:r>
        <w:t>ei’m</w:t>
      </w:r>
      <w:proofErr w:type="spellEnd"/>
      <w:r>
        <w:t xml:space="preserve"> Aschen.</w:t>
      </w:r>
    </w:p>
    <w:p w14:paraId="203F8E5D" w14:textId="77777777" w:rsidR="002A51DA" w:rsidRDefault="002A51DA" w:rsidP="002A51DA">
      <w:pPr>
        <w:pStyle w:val="StandardWeb"/>
        <w:spacing w:before="0" w:beforeAutospacing="0" w:after="150" w:afterAutospacing="0"/>
      </w:pPr>
      <w:r>
        <w:t>11. Was ist es doch? Ich bin ein Kind</w:t>
      </w:r>
      <w:r>
        <w:br/>
        <w:t>des großen Herren Gottes:</w:t>
      </w:r>
      <w:r>
        <w:br/>
      </w:r>
      <w:proofErr w:type="spellStart"/>
      <w:r>
        <w:t>Laß</w:t>
      </w:r>
      <w:proofErr w:type="spellEnd"/>
      <w:r>
        <w:t xml:space="preserve"> her </w:t>
      </w:r>
      <w:proofErr w:type="spellStart"/>
      <w:r>
        <w:t>gehn</w:t>
      </w:r>
      <w:proofErr w:type="spellEnd"/>
      <w:r>
        <w:t xml:space="preserve"> Teufel, Welt und </w:t>
      </w:r>
      <w:proofErr w:type="spellStart"/>
      <w:r>
        <w:t>Sünd</w:t>
      </w:r>
      <w:proofErr w:type="spellEnd"/>
      <w:r>
        <w:t>,</w:t>
      </w:r>
      <w:r>
        <w:br/>
        <w:t>wer will mir bieten Trotzes?</w:t>
      </w:r>
      <w:r>
        <w:br/>
        <w:t>O Jesu Christ, du bist ja mein</w:t>
      </w:r>
      <w:r>
        <w:br/>
        <w:t>und ich dein bin und bleibe,</w:t>
      </w:r>
      <w:r>
        <w:br/>
      </w:r>
      <w:proofErr w:type="spellStart"/>
      <w:r>
        <w:t>Sünd</w:t>
      </w:r>
      <w:proofErr w:type="spellEnd"/>
      <w:r>
        <w:t>, geh hinweg, du bist unrein,</w:t>
      </w:r>
      <w:r>
        <w:br/>
      </w:r>
      <w:proofErr w:type="spellStart"/>
      <w:r>
        <w:t>laß</w:t>
      </w:r>
      <w:proofErr w:type="spellEnd"/>
      <w:r>
        <w:t xml:space="preserve"> mir jetzt </w:t>
      </w:r>
      <w:proofErr w:type="spellStart"/>
      <w:r>
        <w:t>stehn</w:t>
      </w:r>
      <w:proofErr w:type="spellEnd"/>
      <w:r>
        <w:t xml:space="preserve"> mein Leibe.</w:t>
      </w:r>
    </w:p>
    <w:p w14:paraId="41455356" w14:textId="77777777" w:rsidR="002A51DA" w:rsidRDefault="002A51DA" w:rsidP="002A51DA">
      <w:pPr>
        <w:pStyle w:val="StandardWeb"/>
        <w:spacing w:before="0" w:beforeAutospacing="0" w:after="150" w:afterAutospacing="0"/>
      </w:pPr>
      <w:r>
        <w:t>12. Mein Seel du nicht anfechten sollst,</w:t>
      </w:r>
      <w:r>
        <w:br/>
        <w:t>wenn du noch so groß wärest,</w:t>
      </w:r>
      <w:r>
        <w:br/>
        <w:t>wenn du gleich hin und wieder trollst,</w:t>
      </w:r>
      <w:r>
        <w:br/>
      </w:r>
      <w:proofErr w:type="spellStart"/>
      <w:r>
        <w:t>laß</w:t>
      </w:r>
      <w:proofErr w:type="spellEnd"/>
      <w:r>
        <w:t xml:space="preserve"> sehn, was du begehrest.</w:t>
      </w:r>
      <w:r>
        <w:br/>
        <w:t xml:space="preserve">Ach Christ, du mein Erlöser </w:t>
      </w:r>
      <w:proofErr w:type="spellStart"/>
      <w:r>
        <w:t>heiß’t</w:t>
      </w:r>
      <w:proofErr w:type="spellEnd"/>
      <w:r>
        <w:t>,</w:t>
      </w:r>
      <w:r>
        <w:br/>
        <w:t>und bist mein Retter worden:</w:t>
      </w:r>
      <w:r>
        <w:br/>
        <w:t xml:space="preserve">du mir Hilf, Stärk und Beistand </w:t>
      </w:r>
      <w:proofErr w:type="spellStart"/>
      <w:r>
        <w:t>leist</w:t>
      </w:r>
      <w:proofErr w:type="spellEnd"/>
      <w:r>
        <w:t>,</w:t>
      </w:r>
      <w:r>
        <w:br/>
        <w:t>sei mein Trost auserkoren.</w:t>
      </w:r>
    </w:p>
    <w:p w14:paraId="3984521E" w14:textId="77777777" w:rsidR="00DB7058" w:rsidRDefault="00DB7058" w:rsidP="00DB7058">
      <w:pPr>
        <w:pStyle w:val="berschrift1"/>
      </w:pPr>
      <w:r w:rsidRPr="00DB7058">
        <w:t xml:space="preserve">Herr Gott! Nun </w:t>
      </w:r>
      <w:proofErr w:type="spellStart"/>
      <w:r w:rsidRPr="00DB7058">
        <w:t>sey</w:t>
      </w:r>
      <w:proofErr w:type="spellEnd"/>
      <w:r w:rsidRPr="00DB7058">
        <w:t xml:space="preserve"> </w:t>
      </w:r>
      <w:proofErr w:type="spellStart"/>
      <w:r w:rsidRPr="00DB7058">
        <w:t>gepreiset</w:t>
      </w:r>
      <w:proofErr w:type="spellEnd"/>
      <w:r w:rsidRPr="00DB7058">
        <w:t>,</w:t>
      </w:r>
    </w:p>
    <w:p w14:paraId="244F1B66" w14:textId="77777777" w:rsidR="00DB7058" w:rsidRDefault="00DB7058" w:rsidP="00DB7058">
      <w:pPr>
        <w:pStyle w:val="StandardWeb"/>
        <w:spacing w:before="0" w:beforeAutospacing="0" w:after="150" w:afterAutospacing="0"/>
      </w:pPr>
      <w:r>
        <w:t xml:space="preserve">1. Herr Gott! Nun </w:t>
      </w:r>
      <w:proofErr w:type="spellStart"/>
      <w:r>
        <w:t>sey</w:t>
      </w:r>
      <w:proofErr w:type="spellEnd"/>
      <w:r>
        <w:t xml:space="preserve"> </w:t>
      </w:r>
      <w:proofErr w:type="spellStart"/>
      <w:r>
        <w:t>gepreiset</w:t>
      </w:r>
      <w:proofErr w:type="spellEnd"/>
      <w:r>
        <w:t>,</w:t>
      </w:r>
      <w:r>
        <w:br/>
        <w:t xml:space="preserve">wir </w:t>
      </w:r>
      <w:proofErr w:type="spellStart"/>
      <w:r>
        <w:t>sag’n</w:t>
      </w:r>
      <w:proofErr w:type="spellEnd"/>
      <w:r>
        <w:t xml:space="preserve"> dir großen Dank;</w:t>
      </w:r>
      <w:r>
        <w:br/>
        <w:t xml:space="preserve">du hast uns wohl </w:t>
      </w:r>
      <w:proofErr w:type="spellStart"/>
      <w:r>
        <w:t>gespeiset</w:t>
      </w:r>
      <w:proofErr w:type="spellEnd"/>
      <w:r>
        <w:t>,</w:t>
      </w:r>
      <w:r>
        <w:br/>
      </w:r>
      <w:proofErr w:type="spellStart"/>
      <w:r>
        <w:t>gegeb’n</w:t>
      </w:r>
      <w:proofErr w:type="spellEnd"/>
      <w:r>
        <w:t xml:space="preserve"> </w:t>
      </w:r>
      <w:proofErr w:type="spellStart"/>
      <w:r>
        <w:t>ein’n</w:t>
      </w:r>
      <w:proofErr w:type="spellEnd"/>
      <w:r>
        <w:t xml:space="preserve"> guten Trank,</w:t>
      </w:r>
      <w:r>
        <w:br/>
        <w:t xml:space="preserve">dein‘ </w:t>
      </w:r>
      <w:proofErr w:type="spellStart"/>
      <w:r>
        <w:t>Mildigkeit</w:t>
      </w:r>
      <w:proofErr w:type="spellEnd"/>
      <w:r>
        <w:t xml:space="preserve"> zu merken</w:t>
      </w:r>
      <w:r>
        <w:br/>
        <w:t xml:space="preserve">und unsern </w:t>
      </w:r>
      <w:proofErr w:type="spellStart"/>
      <w:r>
        <w:t>Glaub’n</w:t>
      </w:r>
      <w:proofErr w:type="spellEnd"/>
      <w:r>
        <w:t xml:space="preserve"> zu stärken,</w:t>
      </w:r>
      <w:r>
        <w:br/>
      </w:r>
      <w:proofErr w:type="spellStart"/>
      <w:r>
        <w:t>daß</w:t>
      </w:r>
      <w:proofErr w:type="spellEnd"/>
      <w:r>
        <w:t xml:space="preserve"> du </w:t>
      </w:r>
      <w:proofErr w:type="spellStart"/>
      <w:r>
        <w:t>seyst</w:t>
      </w:r>
      <w:proofErr w:type="spellEnd"/>
      <w:r>
        <w:t xml:space="preserve"> unser Gott.</w:t>
      </w:r>
    </w:p>
    <w:p w14:paraId="09DACB02" w14:textId="77777777" w:rsidR="00DB7058" w:rsidRDefault="00DB7058" w:rsidP="00DB7058">
      <w:pPr>
        <w:pStyle w:val="StandardWeb"/>
        <w:spacing w:before="0" w:beforeAutospacing="0" w:after="150" w:afterAutospacing="0"/>
      </w:pPr>
      <w:r>
        <w:t xml:space="preserve">2. Ob wir </w:t>
      </w:r>
      <w:proofErr w:type="spellStart"/>
      <w:r>
        <w:t>solch’s</w:t>
      </w:r>
      <w:proofErr w:type="spellEnd"/>
      <w:r>
        <w:t xml:space="preserve"> </w:t>
      </w:r>
      <w:proofErr w:type="spellStart"/>
      <w:r>
        <w:t>hab’n</w:t>
      </w:r>
      <w:proofErr w:type="spellEnd"/>
      <w:r>
        <w:t xml:space="preserve"> genommen</w:t>
      </w:r>
      <w:r>
        <w:br/>
        <w:t xml:space="preserve">mit Lust und </w:t>
      </w:r>
      <w:proofErr w:type="spellStart"/>
      <w:r>
        <w:t>Uebermaaß</w:t>
      </w:r>
      <w:proofErr w:type="spellEnd"/>
      <w:r>
        <w:t>,</w:t>
      </w:r>
      <w:r>
        <w:br/>
        <w:t>dadurch wir möchten kommen</w:t>
      </w:r>
      <w:r>
        <w:br/>
        <w:t xml:space="preserve">vielleicht in deinen </w:t>
      </w:r>
      <w:proofErr w:type="spellStart"/>
      <w:r>
        <w:t>Haß</w:t>
      </w:r>
      <w:proofErr w:type="spellEnd"/>
      <w:r>
        <w:t>;</w:t>
      </w:r>
      <w:r>
        <w:br/>
        <w:t xml:space="preserve">so </w:t>
      </w:r>
      <w:proofErr w:type="spellStart"/>
      <w:r>
        <w:t>wollst</w:t>
      </w:r>
      <w:proofErr w:type="spellEnd"/>
      <w:r>
        <w:t xml:space="preserve"> du’s uns aus Gnaden,</w:t>
      </w:r>
      <w:r>
        <w:br/>
        <w:t>Herr, ja nicht lassen schaden</w:t>
      </w:r>
      <w:r>
        <w:br/>
        <w:t>durch Christum deinen Sohn.</w:t>
      </w:r>
    </w:p>
    <w:p w14:paraId="29AAD2FC" w14:textId="77777777" w:rsidR="00DB7058" w:rsidRDefault="00DB7058" w:rsidP="00DB7058">
      <w:pPr>
        <w:pStyle w:val="StandardWeb"/>
        <w:spacing w:before="0" w:beforeAutospacing="0" w:after="150" w:afterAutospacing="0"/>
      </w:pPr>
      <w:r>
        <w:t xml:space="preserve">3. Also </w:t>
      </w:r>
      <w:proofErr w:type="spellStart"/>
      <w:r>
        <w:t>wollst</w:t>
      </w:r>
      <w:proofErr w:type="spellEnd"/>
      <w:r>
        <w:t xml:space="preserve"> </w:t>
      </w:r>
      <w:proofErr w:type="spellStart"/>
      <w:r>
        <w:t>all’zeit</w:t>
      </w:r>
      <w:proofErr w:type="spellEnd"/>
      <w:r>
        <w:t xml:space="preserve"> nähren,</w:t>
      </w:r>
      <w:r>
        <w:br/>
        <w:t>Herr, unsre Seel‘ und Geist,</w:t>
      </w:r>
      <w:r>
        <w:br/>
        <w:t>in Christo ganz bekehren</w:t>
      </w:r>
      <w:r>
        <w:br/>
        <w:t>und helfen allermeist,</w:t>
      </w:r>
      <w:r>
        <w:br/>
      </w:r>
      <w:proofErr w:type="spellStart"/>
      <w:r>
        <w:t>daß</w:t>
      </w:r>
      <w:proofErr w:type="spellEnd"/>
      <w:r>
        <w:t xml:space="preserve"> wir die Sünde meiden,</w:t>
      </w:r>
      <w:r>
        <w:br/>
        <w:t xml:space="preserve">stark </w:t>
      </w:r>
      <w:proofErr w:type="spellStart"/>
      <w:r>
        <w:t>seyn</w:t>
      </w:r>
      <w:proofErr w:type="spellEnd"/>
      <w:r>
        <w:t xml:space="preserve"> in allem Leiden</w:t>
      </w:r>
      <w:r>
        <w:br/>
        <w:t>und leben ewiglich.</w:t>
      </w:r>
    </w:p>
    <w:p w14:paraId="196CDD6C" w14:textId="77777777" w:rsidR="00DB7058" w:rsidRDefault="00DB7058" w:rsidP="00DB7058">
      <w:pPr>
        <w:pStyle w:val="StandardWeb"/>
        <w:spacing w:before="0" w:beforeAutospacing="0" w:after="150" w:afterAutospacing="0"/>
      </w:pPr>
      <w:r>
        <w:t>4. O Vater aller Frommen!</w:t>
      </w:r>
      <w:r>
        <w:br/>
        <w:t xml:space="preserve">geheiligt </w:t>
      </w:r>
      <w:proofErr w:type="spellStart"/>
      <w:r>
        <w:t>werd</w:t>
      </w:r>
      <w:proofErr w:type="spellEnd"/>
      <w:r>
        <w:t>‘ dein Nam‘:</w:t>
      </w:r>
      <w:r>
        <w:br/>
      </w:r>
      <w:proofErr w:type="spellStart"/>
      <w:r>
        <w:t>laß</w:t>
      </w:r>
      <w:proofErr w:type="spellEnd"/>
      <w:r>
        <w:t xml:space="preserve"> dein Reich zu uns kommen;</w:t>
      </w:r>
      <w:r>
        <w:br/>
        <w:t>dein Wille mach‘ uns zahm;</w:t>
      </w:r>
      <w:r>
        <w:br/>
      </w:r>
      <w:proofErr w:type="spellStart"/>
      <w:r>
        <w:t>gieb</w:t>
      </w:r>
      <w:proofErr w:type="spellEnd"/>
      <w:r>
        <w:t xml:space="preserve"> Brot; </w:t>
      </w:r>
      <w:proofErr w:type="spellStart"/>
      <w:r>
        <w:t>vergieb</w:t>
      </w:r>
      <w:proofErr w:type="spellEnd"/>
      <w:r>
        <w:t xml:space="preserve"> die Sünde;</w:t>
      </w:r>
      <w:r>
        <w:br/>
        <w:t xml:space="preserve">kein </w:t>
      </w:r>
      <w:proofErr w:type="spellStart"/>
      <w:r>
        <w:t>Arg’s</w:t>
      </w:r>
      <w:proofErr w:type="spellEnd"/>
      <w:r>
        <w:t xml:space="preserve"> das Herz entzünde;</w:t>
      </w:r>
      <w:r>
        <w:br/>
        <w:t>lös‘ uns aus aller Noth!</w:t>
      </w:r>
    </w:p>
    <w:p w14:paraId="26F4710E" w14:textId="77777777" w:rsidR="00FB6C07" w:rsidRDefault="00FB6C07" w:rsidP="00FB6C07">
      <w:pPr>
        <w:pStyle w:val="berschrift1"/>
      </w:pPr>
      <w:r w:rsidRPr="00FB6C07">
        <w:t>Heut ist des Herren Ruhetag</w:t>
      </w:r>
    </w:p>
    <w:p w14:paraId="0AA1EB9F" w14:textId="77777777" w:rsidR="00FB6C07" w:rsidRDefault="00FB6C07" w:rsidP="00FB6C07">
      <w:pPr>
        <w:pStyle w:val="StandardWeb"/>
        <w:spacing w:before="0" w:beforeAutospacing="0" w:after="150" w:afterAutospacing="0"/>
      </w:pPr>
      <w:r>
        <w:t>1.) Heut ist des Herren Ruhetag,</w:t>
      </w:r>
      <w:r>
        <w:br/>
        <w:t>Vergesset aller Sorg und Plag.</w:t>
      </w:r>
      <w:r>
        <w:br/>
        <w:t>Treibt eure Wochenarbeit nicht,</w:t>
      </w:r>
      <w:r>
        <w:br/>
        <w:t>Kommt vor des Höchsten Angesicht!</w:t>
      </w:r>
      <w:r>
        <w:br/>
        <w:t>Halleluja!</w:t>
      </w:r>
    </w:p>
    <w:p w14:paraId="00D8FBD2" w14:textId="77777777" w:rsidR="00FB6C07" w:rsidRDefault="00FB6C07" w:rsidP="00FB6C07">
      <w:pPr>
        <w:pStyle w:val="StandardWeb"/>
        <w:spacing w:before="0" w:beforeAutospacing="0" w:after="150" w:afterAutospacing="0"/>
      </w:pPr>
      <w:r>
        <w:t xml:space="preserve">2.) </w:t>
      </w:r>
      <w:proofErr w:type="spellStart"/>
      <w:r>
        <w:t>Tret’t</w:t>
      </w:r>
      <w:proofErr w:type="spellEnd"/>
      <w:r>
        <w:t xml:space="preserve"> her und fallt auf eure Knie</w:t>
      </w:r>
      <w:r>
        <w:br/>
        <w:t>Vor Gottes Majestät allhie.</w:t>
      </w:r>
      <w:r>
        <w:br/>
        <w:t>Es ist sein Heiligtum und Haus,</w:t>
      </w:r>
      <w:r>
        <w:br/>
        <w:t>Wer Sünde liebt, gehört hinaus.</w:t>
      </w:r>
      <w:r>
        <w:br/>
        <w:t>Halleluja!</w:t>
      </w:r>
    </w:p>
    <w:p w14:paraId="1F415E97" w14:textId="77777777" w:rsidR="00FB6C07" w:rsidRDefault="00FB6C07" w:rsidP="00FB6C07">
      <w:pPr>
        <w:pStyle w:val="StandardWeb"/>
        <w:spacing w:before="0" w:beforeAutospacing="0" w:after="150" w:afterAutospacing="0"/>
      </w:pPr>
      <w:r>
        <w:t>3.) Ganz unverträglich ist sein Grimm,</w:t>
      </w:r>
      <w:r>
        <w:br/>
        <w:t xml:space="preserve">Doch hört er gern der Armen </w:t>
      </w:r>
      <w:proofErr w:type="spellStart"/>
      <w:r>
        <w:t>Stimm</w:t>
      </w:r>
      <w:proofErr w:type="spellEnd"/>
      <w:r>
        <w:t>‘:</w:t>
      </w:r>
      <w:r>
        <w:br/>
        <w:t>Deswegen lobt ihn allesamt,</w:t>
      </w:r>
      <w:r>
        <w:br/>
        <w:t>Das ist der Christen rechtes Amt.</w:t>
      </w:r>
      <w:r>
        <w:br/>
        <w:t>Halleluja!</w:t>
      </w:r>
    </w:p>
    <w:p w14:paraId="29D67C48" w14:textId="77777777" w:rsidR="00FB6C07" w:rsidRDefault="00FB6C07" w:rsidP="00FB6C07">
      <w:pPr>
        <w:pStyle w:val="StandardWeb"/>
        <w:spacing w:before="0" w:beforeAutospacing="0" w:after="150" w:afterAutospacing="0"/>
      </w:pPr>
      <w:r>
        <w:t>4.) Rühmt unsres Gottes Meistertat,</w:t>
      </w:r>
      <w:r>
        <w:br/>
        <w:t>Da er aus nichts erschaffen hat</w:t>
      </w:r>
      <w:r>
        <w:br/>
        <w:t>Den Himmel und die ganze Welt</w:t>
      </w:r>
      <w:r>
        <w:br/>
        <w:t>Und was dieselbe in sich hält.</w:t>
      </w:r>
      <w:r>
        <w:br/>
        <w:t>Halleluja!</w:t>
      </w:r>
    </w:p>
    <w:p w14:paraId="246AA8B1" w14:textId="77777777" w:rsidR="00FB6C07" w:rsidRDefault="00FB6C07" w:rsidP="00FB6C07">
      <w:pPr>
        <w:pStyle w:val="StandardWeb"/>
        <w:spacing w:before="0" w:beforeAutospacing="0" w:after="150" w:afterAutospacing="0"/>
      </w:pPr>
      <w:r>
        <w:t>5.) Und als er sie genug geziert,</w:t>
      </w:r>
      <w:r>
        <w:br/>
        <w:t>Hat er den Menschen drauf formiert</w:t>
      </w:r>
      <w:r>
        <w:br/>
        <w:t>Und ihn nach seinem Ebenbild</w:t>
      </w:r>
      <w:r>
        <w:br/>
        <w:t>Mit Weisheit und Verstand erfüllt.</w:t>
      </w:r>
      <w:r>
        <w:br/>
        <w:t>Halleluja!</w:t>
      </w:r>
    </w:p>
    <w:p w14:paraId="2AD657EB" w14:textId="77777777" w:rsidR="00FB6C07" w:rsidRDefault="00FB6C07" w:rsidP="00FB6C07">
      <w:pPr>
        <w:pStyle w:val="StandardWeb"/>
        <w:spacing w:before="0" w:beforeAutospacing="0" w:after="150" w:afterAutospacing="0"/>
      </w:pPr>
      <w:r>
        <w:t>6.) Erkennt mit dankbarem Gemüt,</w:t>
      </w:r>
      <w:r>
        <w:br/>
        <w:t xml:space="preserve">Wie er allein durch seine </w:t>
      </w:r>
      <w:proofErr w:type="spellStart"/>
      <w:r>
        <w:t>Güt</w:t>
      </w:r>
      <w:proofErr w:type="spellEnd"/>
      <w:r>
        <w:br/>
        <w:t>Uns täglich schützet und ernährt</w:t>
      </w:r>
      <w:r>
        <w:br/>
        <w:t>Und manches Unglück von uns kehrt.</w:t>
      </w:r>
      <w:r>
        <w:br/>
        <w:t>Halleluja!</w:t>
      </w:r>
    </w:p>
    <w:p w14:paraId="7BF7AABF" w14:textId="77777777" w:rsidR="00FB6C07" w:rsidRDefault="00FB6C07" w:rsidP="00FB6C07">
      <w:pPr>
        <w:pStyle w:val="StandardWeb"/>
        <w:spacing w:before="0" w:beforeAutospacing="0" w:after="150" w:afterAutospacing="0"/>
      </w:pPr>
      <w:r>
        <w:t>7.) Bedenkt, dass auch geschehen ist,</w:t>
      </w:r>
      <w:r>
        <w:br/>
        <w:t>Die Auferstehung Jesu Christ,</w:t>
      </w:r>
      <w:r>
        <w:br/>
        <w:t>Dadurch die wahre Freudigkeit</w:t>
      </w:r>
      <w:r>
        <w:br/>
        <w:t xml:space="preserve">In aller Not uns ist </w:t>
      </w:r>
      <w:proofErr w:type="spellStart"/>
      <w:r>
        <w:t>bereit’t</w:t>
      </w:r>
      <w:proofErr w:type="spellEnd"/>
      <w:r>
        <w:t>.</w:t>
      </w:r>
      <w:r>
        <w:br/>
        <w:t>Halleluja!</w:t>
      </w:r>
    </w:p>
    <w:p w14:paraId="675E57CF" w14:textId="77777777" w:rsidR="00FB6C07" w:rsidRDefault="00FB6C07" w:rsidP="00FB6C07">
      <w:pPr>
        <w:pStyle w:val="StandardWeb"/>
        <w:spacing w:before="0" w:beforeAutospacing="0" w:after="150" w:afterAutospacing="0"/>
      </w:pPr>
      <w:r>
        <w:t xml:space="preserve">8.) Er ward zwar sehr gehasst, </w:t>
      </w:r>
      <w:proofErr w:type="spellStart"/>
      <w:r>
        <w:t>veracht</w:t>
      </w:r>
      <w:proofErr w:type="spellEnd"/>
      <w:r>
        <w:t>,</w:t>
      </w:r>
      <w:r>
        <w:br/>
        <w:t>Mit Mördern schändlich umgebracht,</w:t>
      </w:r>
      <w:r>
        <w:br/>
        <w:t>Dass seine Lehr hätt kurzen Lauf,</w:t>
      </w:r>
      <w:r>
        <w:br/>
        <w:t>Allein, sie höret nimmer auf.</w:t>
      </w:r>
      <w:r>
        <w:br/>
        <w:t>Halleluja!</w:t>
      </w:r>
    </w:p>
    <w:p w14:paraId="295B9085" w14:textId="77777777" w:rsidR="00FB6C07" w:rsidRDefault="00FB6C07" w:rsidP="00FB6C07">
      <w:pPr>
        <w:pStyle w:val="StandardWeb"/>
        <w:spacing w:before="0" w:beforeAutospacing="0" w:after="150" w:afterAutospacing="0"/>
      </w:pPr>
      <w:r>
        <w:t>9.) Er ist erstanden hell und klar</w:t>
      </w:r>
      <w:r>
        <w:br/>
        <w:t>Und hat erfreut die kleine Schar,</w:t>
      </w:r>
      <w:r>
        <w:br/>
        <w:t>Die bis ans Ende ihn geliebt</w:t>
      </w:r>
      <w:r>
        <w:br/>
        <w:t>Und seinethalben war betrübt.</w:t>
      </w:r>
      <w:r>
        <w:br/>
        <w:t>Halleluja!</w:t>
      </w:r>
    </w:p>
    <w:p w14:paraId="38C3FC82" w14:textId="77777777" w:rsidR="00FB6C07" w:rsidRDefault="00FB6C07" w:rsidP="00FB6C07">
      <w:pPr>
        <w:pStyle w:val="StandardWeb"/>
        <w:spacing w:before="0" w:beforeAutospacing="0" w:after="150" w:afterAutospacing="0"/>
      </w:pPr>
      <w:r>
        <w:t>10.) Leibhaftig er sich ihnen wies,</w:t>
      </w:r>
      <w:r>
        <w:br/>
        <w:t>Sich sehen, hören, fühlen ließ.</w:t>
      </w:r>
      <w:r>
        <w:br/>
        <w:t>Damit versichert war ihr Sinn,</w:t>
      </w:r>
      <w:r>
        <w:br/>
        <w:t>Des Todes Macht sei nun dahin.</w:t>
      </w:r>
      <w:r>
        <w:br/>
        <w:t>Halleluja!</w:t>
      </w:r>
    </w:p>
    <w:p w14:paraId="51BAD7EC" w14:textId="77777777" w:rsidR="00FB6C07" w:rsidRDefault="00FB6C07" w:rsidP="00FB6C07">
      <w:pPr>
        <w:pStyle w:val="StandardWeb"/>
        <w:spacing w:before="0" w:beforeAutospacing="0" w:after="150" w:afterAutospacing="0"/>
      </w:pPr>
      <w:r>
        <w:t xml:space="preserve">11.) Drum wollen wir </w:t>
      </w:r>
      <w:proofErr w:type="spellStart"/>
      <w:r>
        <w:t>begehn</w:t>
      </w:r>
      <w:proofErr w:type="spellEnd"/>
      <w:r>
        <w:t xml:space="preserve"> mit Fleiß</w:t>
      </w:r>
      <w:r>
        <w:br/>
        <w:t>Den Tag nach recht christlicher Weis‘.</w:t>
      </w:r>
      <w:r>
        <w:br/>
        <w:t>Wir wollen auftun unsern Mund</w:t>
      </w:r>
      <w:r>
        <w:br/>
        <w:t>Und sagen recht von Herzensgrund:</w:t>
      </w:r>
      <w:r>
        <w:br/>
        <w:t>Halleluja!</w:t>
      </w:r>
    </w:p>
    <w:p w14:paraId="07FA6AA1" w14:textId="77777777" w:rsidR="00FB6C07" w:rsidRDefault="00FB6C07" w:rsidP="00FB6C07">
      <w:pPr>
        <w:pStyle w:val="StandardWeb"/>
        <w:spacing w:before="0" w:beforeAutospacing="0" w:after="150" w:afterAutospacing="0"/>
      </w:pPr>
      <w:r>
        <w:t>12.) O Gott, der du den Erdenkreis</w:t>
      </w:r>
      <w:r>
        <w:br/>
        <w:t>Erschaffen hast zu deinem Preis,</w:t>
      </w:r>
      <w:r>
        <w:br/>
        <w:t>Uns auch bewahrt so manches Jahr</w:t>
      </w:r>
      <w:r>
        <w:br/>
        <w:t>In vieler Trübsal und Gefahr.</w:t>
      </w:r>
      <w:r>
        <w:br/>
        <w:t>Halleluja!</w:t>
      </w:r>
    </w:p>
    <w:p w14:paraId="2CD95990" w14:textId="77777777" w:rsidR="00FB6C07" w:rsidRDefault="00FB6C07" w:rsidP="00FB6C07">
      <w:pPr>
        <w:pStyle w:val="StandardWeb"/>
        <w:spacing w:before="0" w:beforeAutospacing="0" w:after="150" w:afterAutospacing="0"/>
      </w:pPr>
      <w:r>
        <w:t>13.) Hilf, dass wir alle deine Werk‘</w:t>
      </w:r>
      <w:r>
        <w:br/>
        <w:t>Voll Weisheit, Güte, Macht und Stärk‘</w:t>
      </w:r>
      <w:r>
        <w:br/>
        <w:t>Erkennen und je mehr und mehr</w:t>
      </w:r>
      <w:r>
        <w:br/>
        <w:t>Ausbreiten deines Namens Ehr‘.</w:t>
      </w:r>
      <w:r>
        <w:br/>
        <w:t>Halleluja!</w:t>
      </w:r>
    </w:p>
    <w:p w14:paraId="294DB032" w14:textId="77777777" w:rsidR="00FB6C07" w:rsidRDefault="00FB6C07" w:rsidP="00FB6C07">
      <w:pPr>
        <w:pStyle w:val="StandardWeb"/>
        <w:spacing w:before="0" w:beforeAutospacing="0" w:after="150" w:afterAutospacing="0"/>
      </w:pPr>
      <w:r>
        <w:t>14.) O liebster Heiland Jesu Christ,</w:t>
      </w:r>
      <w:r>
        <w:br/>
        <w:t>Der du vom Tod erstanden bist,</w:t>
      </w:r>
      <w:r>
        <w:br/>
        <w:t>Richt unsre Herzen auf zu dir,</w:t>
      </w:r>
      <w:r>
        <w:br/>
        <w:t>Dass sich der Sündenschlaf verlier.</w:t>
      </w:r>
      <w:r>
        <w:br/>
        <w:t>Halleluja!</w:t>
      </w:r>
    </w:p>
    <w:p w14:paraId="246D4190" w14:textId="77777777" w:rsidR="00FB6C07" w:rsidRDefault="00FB6C07" w:rsidP="00FB6C07">
      <w:pPr>
        <w:pStyle w:val="StandardWeb"/>
        <w:spacing w:before="0" w:beforeAutospacing="0" w:after="150" w:afterAutospacing="0"/>
      </w:pPr>
      <w:r>
        <w:t>15.) Gib deiner Auferstehung Kraft,</w:t>
      </w:r>
      <w:r>
        <w:br/>
        <w:t xml:space="preserve">Dass dieser Trost ja bei uns </w:t>
      </w:r>
      <w:proofErr w:type="spellStart"/>
      <w:r>
        <w:t>haft</w:t>
      </w:r>
      <w:proofErr w:type="spellEnd"/>
      <w:r>
        <w:br/>
        <w:t>Und wir uns drauf verlassen fest,</w:t>
      </w:r>
      <w:r>
        <w:br/>
        <w:t>Wenn uns nun alle Welt verlässt.</w:t>
      </w:r>
      <w:r>
        <w:br/>
        <w:t>Halleluja!</w:t>
      </w:r>
    </w:p>
    <w:p w14:paraId="0E78EB29" w14:textId="77777777" w:rsidR="00FB6C07" w:rsidRDefault="00FB6C07" w:rsidP="00FB6C07">
      <w:pPr>
        <w:pStyle w:val="StandardWeb"/>
        <w:spacing w:before="0" w:beforeAutospacing="0" w:after="150" w:afterAutospacing="0"/>
      </w:pPr>
      <w:r>
        <w:t xml:space="preserve">16.) O </w:t>
      </w:r>
      <w:proofErr w:type="spellStart"/>
      <w:r>
        <w:t>Heilger</w:t>
      </w:r>
      <w:proofErr w:type="spellEnd"/>
      <w:r>
        <w:t xml:space="preserve"> Geist, lass uns dein Wort,</w:t>
      </w:r>
      <w:r>
        <w:br/>
        <w:t>Es hören heut und immerfort,</w:t>
      </w:r>
      <w:r>
        <w:br/>
        <w:t>Dass sich in uns durch deine Lehr,</w:t>
      </w:r>
      <w:r>
        <w:br/>
        <w:t>Glaub‘, Lieb‘ und Hoffnung reichlich mehr.</w:t>
      </w:r>
      <w:r>
        <w:br/>
        <w:t>Halleluja!</w:t>
      </w:r>
    </w:p>
    <w:p w14:paraId="4FE24010" w14:textId="77777777" w:rsidR="00FB6C07" w:rsidRDefault="00FB6C07" w:rsidP="00FB6C07">
      <w:pPr>
        <w:pStyle w:val="StandardWeb"/>
        <w:spacing w:before="0" w:beforeAutospacing="0" w:after="150" w:afterAutospacing="0"/>
      </w:pPr>
      <w:r>
        <w:t>17.) Erleuchte uns, du wahres Licht,</w:t>
      </w:r>
      <w:r>
        <w:br/>
        <w:t>Entzieh uns deine Gnade nicht.</w:t>
      </w:r>
      <w:r>
        <w:br/>
        <w:t xml:space="preserve">All unser Tun also </w:t>
      </w:r>
      <w:proofErr w:type="spellStart"/>
      <w:r>
        <w:t>regier</w:t>
      </w:r>
      <w:proofErr w:type="spellEnd"/>
      <w:r>
        <w:t>‘,</w:t>
      </w:r>
      <w:r>
        <w:br/>
        <w:t>Dass wir Gott preisen für und für.</w:t>
      </w:r>
      <w:r>
        <w:br/>
        <w:t>Halleluja!</w:t>
      </w:r>
    </w:p>
    <w:p w14:paraId="72C814C9" w14:textId="77777777" w:rsidR="002F5F04" w:rsidRDefault="002F5F04" w:rsidP="002F5F04">
      <w:pPr>
        <w:pStyle w:val="berschrift1"/>
      </w:pPr>
      <w:r w:rsidRPr="00FB6C07">
        <w:t>Hilf treuer Gott im höchsten Thron,</w:t>
      </w:r>
    </w:p>
    <w:p w14:paraId="00D25CEF" w14:textId="77777777" w:rsidR="002F5F04" w:rsidRDefault="002F5F04" w:rsidP="002F5F04">
      <w:r w:rsidRPr="00FB6C07">
        <w:rPr>
          <w:rStyle w:val="Fett"/>
          <w:b w:val="0"/>
          <w:bCs w:val="0"/>
          <w:i/>
          <w:iCs/>
        </w:rPr>
        <w:t>Am Tage Johannis des Apostels und Evangelisten.</w:t>
      </w:r>
      <w:r>
        <w:rPr>
          <w:rStyle w:val="Fett"/>
          <w:b w:val="0"/>
          <w:bCs w:val="0"/>
          <w:i/>
          <w:iCs/>
        </w:rPr>
        <w:br/>
      </w:r>
      <w:r>
        <w:rPr>
          <w:rStyle w:val="Hervorhebung"/>
        </w:rPr>
        <w:t>Mel. Vom Himmel hoch, da….</w:t>
      </w:r>
    </w:p>
    <w:p w14:paraId="2143DE52" w14:textId="77777777" w:rsidR="002F5F04" w:rsidRDefault="002F5F04" w:rsidP="002F5F04">
      <w:pPr>
        <w:pStyle w:val="StandardWeb"/>
        <w:spacing w:before="0" w:beforeAutospacing="0" w:after="150" w:afterAutospacing="0"/>
      </w:pPr>
      <w:r>
        <w:t>Hilf treuer Gott im höchsten Thron,</w:t>
      </w:r>
      <w:r>
        <w:br/>
      </w:r>
      <w:proofErr w:type="spellStart"/>
      <w:r>
        <w:t>Daß</w:t>
      </w:r>
      <w:proofErr w:type="spellEnd"/>
      <w:r>
        <w:t xml:space="preserve"> wir erkennen deinen Sohn,</w:t>
      </w:r>
      <w:r>
        <w:br/>
        <w:t>Der unser Bruder worden ist,</w:t>
      </w:r>
      <w:r>
        <w:br/>
        <w:t>Den rechten Heiland Jesum Christ.</w:t>
      </w:r>
    </w:p>
    <w:p w14:paraId="43B4AAAF" w14:textId="77777777" w:rsidR="002F5F04" w:rsidRDefault="002F5F04" w:rsidP="002F5F04">
      <w:pPr>
        <w:pStyle w:val="StandardWeb"/>
        <w:spacing w:before="0" w:beforeAutospacing="0" w:after="150" w:afterAutospacing="0"/>
      </w:pPr>
      <w:r>
        <w:t>Johannes sein Apostel treu</w:t>
      </w:r>
      <w:r>
        <w:br/>
        <w:t xml:space="preserve">Hat uns </w:t>
      </w:r>
      <w:proofErr w:type="spellStart"/>
      <w:r>
        <w:t>beschriebn</w:t>
      </w:r>
      <w:proofErr w:type="spellEnd"/>
      <w:r>
        <w:t xml:space="preserve"> sein Menschheit neu</w:t>
      </w:r>
      <w:r>
        <w:br/>
        <w:t>Vereinigt mit der Gottheit klar,</w:t>
      </w:r>
      <w:r>
        <w:br/>
      </w:r>
      <w:proofErr w:type="spellStart"/>
      <w:r>
        <w:t>Solchs</w:t>
      </w:r>
      <w:proofErr w:type="spellEnd"/>
      <w:r>
        <w:t xml:space="preserve"> lobt all Mensch und Engel Schaar.</w:t>
      </w:r>
    </w:p>
    <w:p w14:paraId="0504D814" w14:textId="77777777" w:rsidR="002F5F04" w:rsidRDefault="002F5F04" w:rsidP="002F5F04">
      <w:pPr>
        <w:pStyle w:val="StandardWeb"/>
        <w:spacing w:before="0" w:beforeAutospacing="0" w:after="150" w:afterAutospacing="0"/>
      </w:pPr>
      <w:r>
        <w:t>Erhalt uns ja bei deinem Wort,</w:t>
      </w:r>
      <w:r>
        <w:br/>
        <w:t xml:space="preserve">In unserm Amt </w:t>
      </w:r>
      <w:proofErr w:type="spellStart"/>
      <w:r>
        <w:t>laß</w:t>
      </w:r>
      <w:proofErr w:type="spellEnd"/>
      <w:r>
        <w:t xml:space="preserve"> uns </w:t>
      </w:r>
      <w:proofErr w:type="spellStart"/>
      <w:r>
        <w:t>gehn</w:t>
      </w:r>
      <w:proofErr w:type="spellEnd"/>
      <w:r>
        <w:t xml:space="preserve"> fort,</w:t>
      </w:r>
      <w:r>
        <w:br/>
      </w:r>
      <w:proofErr w:type="spellStart"/>
      <w:r>
        <w:t>Daß</w:t>
      </w:r>
      <w:proofErr w:type="spellEnd"/>
      <w:r>
        <w:t xml:space="preserve"> wir </w:t>
      </w:r>
      <w:proofErr w:type="spellStart"/>
      <w:r>
        <w:t>Glaubn</w:t>
      </w:r>
      <w:proofErr w:type="spellEnd"/>
      <w:r>
        <w:t xml:space="preserve"> und Gewissen rein</w:t>
      </w:r>
      <w:r>
        <w:br/>
        <w:t>Behalten durch die Gnade dein.</w:t>
      </w:r>
    </w:p>
    <w:p w14:paraId="25E220A1" w14:textId="77777777" w:rsidR="002F5F04" w:rsidRDefault="002F5F04" w:rsidP="002F5F04">
      <w:pPr>
        <w:pStyle w:val="StandardWeb"/>
        <w:spacing w:before="0" w:beforeAutospacing="0" w:after="150" w:afterAutospacing="0"/>
      </w:pPr>
      <w:r>
        <w:t xml:space="preserve">Auf </w:t>
      </w:r>
      <w:proofErr w:type="spellStart"/>
      <w:r>
        <w:t>daß</w:t>
      </w:r>
      <w:proofErr w:type="spellEnd"/>
      <w:r>
        <w:t xml:space="preserve"> wir allzeit sein bereit,</w:t>
      </w:r>
      <w:r>
        <w:br/>
        <w:t>Wenn du kommst Herr mit Fried und Freud,</w:t>
      </w:r>
      <w:r>
        <w:br/>
        <w:t>Wir sein gleich jung, stark oder alt,</w:t>
      </w:r>
      <w:r>
        <w:br/>
        <w:t>Zu folgen deines Worts Gewalt.</w:t>
      </w:r>
    </w:p>
    <w:p w14:paraId="6F0A7E27" w14:textId="77777777" w:rsidR="002F5F04" w:rsidRDefault="002F5F04" w:rsidP="002F5F04">
      <w:pPr>
        <w:pStyle w:val="StandardWeb"/>
        <w:spacing w:before="0" w:beforeAutospacing="0" w:after="150" w:afterAutospacing="0"/>
      </w:pPr>
      <w:r>
        <w:t xml:space="preserve">Bescher uns Herr ein </w:t>
      </w:r>
      <w:proofErr w:type="spellStart"/>
      <w:r>
        <w:t>seligs</w:t>
      </w:r>
      <w:proofErr w:type="spellEnd"/>
      <w:r>
        <w:t xml:space="preserve"> End,</w:t>
      </w:r>
      <w:r>
        <w:br/>
        <w:t xml:space="preserve">Nimm unsre Seel in deine </w:t>
      </w:r>
      <w:proofErr w:type="spellStart"/>
      <w:r>
        <w:t>Händ</w:t>
      </w:r>
      <w:proofErr w:type="spellEnd"/>
      <w:r>
        <w:t>,</w:t>
      </w:r>
      <w:r>
        <w:br/>
        <w:t>Besprengt mit deines Sohnes Blut,</w:t>
      </w:r>
      <w:r>
        <w:br/>
        <w:t>Das ist allein das höchste Gut.</w:t>
      </w:r>
    </w:p>
    <w:p w14:paraId="6CEFF041" w14:textId="77777777" w:rsidR="00FB6C07" w:rsidRDefault="00FB6C07" w:rsidP="00FB6C07">
      <w:pPr>
        <w:pStyle w:val="berschrift1"/>
      </w:pPr>
      <w:r w:rsidRPr="00FB6C07">
        <w:t>Hilf, Helfer, hilf in Angst und Not</w:t>
      </w:r>
    </w:p>
    <w:p w14:paraId="4BE0DAA2" w14:textId="77777777" w:rsidR="00FB6C07" w:rsidRDefault="00FB6C07" w:rsidP="00FB6C07">
      <w:pPr>
        <w:pStyle w:val="StandardWeb"/>
        <w:spacing w:before="0" w:beforeAutospacing="0" w:after="150" w:afterAutospacing="0"/>
      </w:pPr>
      <w:r>
        <w:t>1.) Hilf, Helfer, hilf in Angst und Not,</w:t>
      </w:r>
      <w:r>
        <w:br/>
        <w:t>Erbarm dich mein, o treuer Gott!</w:t>
      </w:r>
      <w:r>
        <w:br/>
        <w:t>Ich bin ja doch dein liebes Kind,</w:t>
      </w:r>
      <w:r>
        <w:br/>
        <w:t xml:space="preserve">Trotz Teufel, Welt und aller </w:t>
      </w:r>
      <w:proofErr w:type="spellStart"/>
      <w:r>
        <w:t>Sünd</w:t>
      </w:r>
      <w:proofErr w:type="spellEnd"/>
      <w:r>
        <w:t>‘.</w:t>
      </w:r>
    </w:p>
    <w:p w14:paraId="0C305DC9" w14:textId="77777777" w:rsidR="00FB6C07" w:rsidRDefault="00FB6C07" w:rsidP="00FB6C07">
      <w:pPr>
        <w:pStyle w:val="StandardWeb"/>
        <w:spacing w:before="0" w:beforeAutospacing="0" w:after="150" w:afterAutospacing="0"/>
      </w:pPr>
      <w:r>
        <w:t>2.) Ich trau auf dich, o Gott, mein Herr!</w:t>
      </w:r>
      <w:r>
        <w:br/>
        <w:t>Wenn ich dich hab, was will ich mehr?</w:t>
      </w:r>
      <w:r>
        <w:br/>
        <w:t>Ich hab ja dich, Herr Jesu Christ,</w:t>
      </w:r>
      <w:r>
        <w:br/>
        <w:t>Der du mein Gott und Heiland bist.</w:t>
      </w:r>
    </w:p>
    <w:p w14:paraId="368A8ED5" w14:textId="77777777" w:rsidR="00FB6C07" w:rsidRDefault="00FB6C07" w:rsidP="00FB6C07">
      <w:pPr>
        <w:pStyle w:val="StandardWeb"/>
        <w:spacing w:before="0" w:beforeAutospacing="0" w:after="150" w:afterAutospacing="0"/>
      </w:pPr>
      <w:r>
        <w:t>3.) Des freu ich mich von Herzen fein,</w:t>
      </w:r>
      <w:r>
        <w:br/>
        <w:t>Bin gutes Muts und harre dein,</w:t>
      </w:r>
      <w:r>
        <w:br/>
        <w:t xml:space="preserve">Verlass mich gänzlich auf </w:t>
      </w:r>
      <w:proofErr w:type="spellStart"/>
      <w:r>
        <w:t>dein’n</w:t>
      </w:r>
      <w:proofErr w:type="spellEnd"/>
      <w:r>
        <w:t xml:space="preserve"> </w:t>
      </w:r>
      <w:proofErr w:type="spellStart"/>
      <w:r>
        <w:t>Nam’n</w:t>
      </w:r>
      <w:proofErr w:type="spellEnd"/>
      <w:r>
        <w:t>,</w:t>
      </w:r>
      <w:r>
        <w:br/>
        <w:t xml:space="preserve">Hilf, Helfer, hilf, drauf </w:t>
      </w:r>
      <w:proofErr w:type="spellStart"/>
      <w:r>
        <w:t>sprech</w:t>
      </w:r>
      <w:proofErr w:type="spellEnd"/>
      <w:r>
        <w:t xml:space="preserve">‘ ich: </w:t>
      </w:r>
      <w:proofErr w:type="spellStart"/>
      <w:r>
        <w:t>Am’n</w:t>
      </w:r>
      <w:proofErr w:type="spellEnd"/>
      <w:r>
        <w:t>.</w:t>
      </w:r>
    </w:p>
    <w:p w14:paraId="4C2EB821" w14:textId="77777777" w:rsidR="002A51DA" w:rsidRDefault="002A51DA" w:rsidP="002A51DA">
      <w:pPr>
        <w:pStyle w:val="berschrift1"/>
      </w:pPr>
      <w:r w:rsidRPr="002A51DA">
        <w:t>Hilf, Herr Jesu, sieh sich doch drein</w:t>
      </w:r>
    </w:p>
    <w:p w14:paraId="375A9C43" w14:textId="77777777" w:rsidR="002A51DA" w:rsidRDefault="002A51DA" w:rsidP="002A51DA">
      <w:pPr>
        <w:pStyle w:val="StandardWeb"/>
        <w:spacing w:before="0" w:beforeAutospacing="0" w:after="150" w:afterAutospacing="0"/>
      </w:pPr>
      <w:r>
        <w:rPr>
          <w:rStyle w:val="Fett"/>
        </w:rPr>
        <w:t>Psalm 142</w:t>
      </w:r>
    </w:p>
    <w:p w14:paraId="2A297AC0" w14:textId="77777777" w:rsidR="002A51DA" w:rsidRDefault="002A51DA" w:rsidP="002A51DA">
      <w:pPr>
        <w:pStyle w:val="StandardWeb"/>
        <w:spacing w:before="0" w:beforeAutospacing="0" w:after="150" w:afterAutospacing="0"/>
      </w:pPr>
      <w:r>
        <w:t>1. Hilf, Herr Jesu, sieh sich doch drein,</w:t>
      </w:r>
      <w:r>
        <w:br/>
        <w:t>wie wir so gar verlassen sein.</w:t>
      </w:r>
      <w:r>
        <w:br/>
        <w:t>Steh du bei uns und hilf aus Not,</w:t>
      </w:r>
      <w:r>
        <w:br/>
        <w:t xml:space="preserve">darin wir </w:t>
      </w:r>
      <w:proofErr w:type="spellStart"/>
      <w:r>
        <w:t>jetzund</w:t>
      </w:r>
      <w:proofErr w:type="spellEnd"/>
      <w:r>
        <w:t xml:space="preserve"> leiden Spot.</w:t>
      </w:r>
    </w:p>
    <w:p w14:paraId="1456EB5F" w14:textId="77777777" w:rsidR="002A51DA" w:rsidRDefault="002A51DA" w:rsidP="002A51DA">
      <w:pPr>
        <w:pStyle w:val="StandardWeb"/>
        <w:spacing w:before="0" w:beforeAutospacing="0" w:after="150" w:afterAutospacing="0"/>
      </w:pPr>
      <w:r>
        <w:t xml:space="preserve">2. Ich ruf zu dir mit lauter </w:t>
      </w:r>
      <w:proofErr w:type="spellStart"/>
      <w:r>
        <w:t>Stimm</w:t>
      </w:r>
      <w:proofErr w:type="spellEnd"/>
      <w:r>
        <w:t>:</w:t>
      </w:r>
      <w:r>
        <w:br/>
        <w:t>O HErr, mein Klag(e) und Bitt(e) vernimmt!</w:t>
      </w:r>
      <w:r>
        <w:br/>
        <w:t>Ich steh für dir in engsten Groß,</w:t>
      </w:r>
      <w:r>
        <w:br/>
        <w:t xml:space="preserve">mein Gott und HErr, mich nicht </w:t>
      </w:r>
      <w:proofErr w:type="spellStart"/>
      <w:r>
        <w:t>verlaß</w:t>
      </w:r>
      <w:proofErr w:type="spellEnd"/>
      <w:r>
        <w:t>!</w:t>
      </w:r>
    </w:p>
    <w:p w14:paraId="65906A42" w14:textId="77777777" w:rsidR="002A51DA" w:rsidRDefault="002A51DA" w:rsidP="002A51DA">
      <w:pPr>
        <w:pStyle w:val="StandardWeb"/>
        <w:spacing w:before="0" w:beforeAutospacing="0" w:after="150" w:afterAutospacing="0"/>
      </w:pPr>
      <w:r>
        <w:t xml:space="preserve">3. Ich bin versagt, mein Herz ist habe </w:t>
      </w:r>
      <w:proofErr w:type="spellStart"/>
      <w:r>
        <w:t>glegt</w:t>
      </w:r>
      <w:proofErr w:type="spellEnd"/>
      <w:r>
        <w:t>,</w:t>
      </w:r>
      <w:r>
        <w:br/>
        <w:t>mein Angst und Not ich dir anzeigt:</w:t>
      </w:r>
      <w:r>
        <w:br/>
        <w:t>Wenn ich in großer Trübsal bin,</w:t>
      </w:r>
      <w:r>
        <w:br/>
        <w:t>so steht zu dir mein Herz und Sinn.</w:t>
      </w:r>
    </w:p>
    <w:p w14:paraId="70496281" w14:textId="77777777" w:rsidR="002A51DA" w:rsidRDefault="002A51DA" w:rsidP="002A51DA">
      <w:pPr>
        <w:pStyle w:val="StandardWeb"/>
        <w:spacing w:before="0" w:beforeAutospacing="0" w:after="150" w:afterAutospacing="0"/>
      </w:pPr>
      <w:r>
        <w:t>4. Mein Feind legt mir durch falsche Lehr</w:t>
      </w:r>
      <w:r>
        <w:br/>
        <w:t>viel Streck(e) und Seil gar um nicht her,</w:t>
      </w:r>
      <w:r>
        <w:br/>
        <w:t>Er machts gar Kranz auf seinem Weg,</w:t>
      </w:r>
      <w:r>
        <w:br/>
      </w:r>
      <w:proofErr w:type="spellStart"/>
      <w:r>
        <w:t>daß</w:t>
      </w:r>
      <w:proofErr w:type="spellEnd"/>
      <w:r>
        <w:t xml:space="preserve"> er mir meinen Gang verliert.</w:t>
      </w:r>
    </w:p>
    <w:p w14:paraId="4A54EAB8" w14:textId="77777777" w:rsidR="002A51DA" w:rsidRDefault="002A51DA" w:rsidP="002A51DA">
      <w:pPr>
        <w:pStyle w:val="StandardWeb"/>
        <w:spacing w:before="0" w:beforeAutospacing="0" w:after="150" w:afterAutospacing="0"/>
      </w:pPr>
      <w:r>
        <w:t xml:space="preserve">5. Wo ich </w:t>
      </w:r>
      <w:proofErr w:type="spellStart"/>
      <w:r>
        <w:t>hinschau</w:t>
      </w:r>
      <w:proofErr w:type="spellEnd"/>
      <w:r>
        <w:t xml:space="preserve"> bei nah und weit,</w:t>
      </w:r>
      <w:r>
        <w:br/>
        <w:t>zur rechten und zur lenken Seit,</w:t>
      </w:r>
      <w:r>
        <w:br/>
        <w:t>Da ist untreu und Sicherheit,</w:t>
      </w:r>
      <w:r>
        <w:br/>
        <w:t xml:space="preserve">Ehrgeiz, Zank, Hochmut, </w:t>
      </w:r>
      <w:proofErr w:type="spellStart"/>
      <w:r>
        <w:t>Herzenleid</w:t>
      </w:r>
      <w:proofErr w:type="spellEnd"/>
      <w:r>
        <w:t>.</w:t>
      </w:r>
    </w:p>
    <w:p w14:paraId="36BD786D" w14:textId="77777777" w:rsidR="002A51DA" w:rsidRDefault="002A51DA" w:rsidP="002A51DA">
      <w:pPr>
        <w:pStyle w:val="StandardWeb"/>
        <w:spacing w:before="0" w:beforeAutospacing="0" w:after="150" w:afterAutospacing="0"/>
      </w:pPr>
      <w:r>
        <w:t xml:space="preserve">6. Sie sind ob deinem Wort </w:t>
      </w:r>
      <w:proofErr w:type="spellStart"/>
      <w:r>
        <w:t>getrinnt</w:t>
      </w:r>
      <w:proofErr w:type="spellEnd"/>
      <w:r>
        <w:t>,</w:t>
      </w:r>
      <w:r>
        <w:br/>
        <w:t xml:space="preserve">wenn ich was </w:t>
      </w:r>
      <w:proofErr w:type="spellStart"/>
      <w:r>
        <w:t>red</w:t>
      </w:r>
      <w:proofErr w:type="spellEnd"/>
      <w:r>
        <w:t>(e), nicht niemand kennt,</w:t>
      </w:r>
      <w:r>
        <w:br/>
        <w:t xml:space="preserve">Ich wird </w:t>
      </w:r>
      <w:proofErr w:type="spellStart"/>
      <w:r>
        <w:t>veracht</w:t>
      </w:r>
      <w:proofErr w:type="spellEnd"/>
      <w:r>
        <w:t>, kann nicht davon</w:t>
      </w:r>
      <w:r>
        <w:br/>
        <w:t>und nimmt sich niemand meiner an.</w:t>
      </w:r>
    </w:p>
    <w:p w14:paraId="1DC1B070" w14:textId="77777777" w:rsidR="002A51DA" w:rsidRDefault="002A51DA" w:rsidP="002A51DA">
      <w:pPr>
        <w:pStyle w:val="StandardWeb"/>
        <w:spacing w:before="0" w:beforeAutospacing="0" w:after="150" w:afterAutospacing="0"/>
      </w:pPr>
      <w:r>
        <w:t>7. Wenn ich bei deinen Worten bleib,</w:t>
      </w:r>
      <w:r>
        <w:br/>
        <w:t>so will es hasten meinen Leib;</w:t>
      </w:r>
      <w:r>
        <w:br/>
        <w:t>Sie lehren falsch und ihr Gedicht</w:t>
      </w:r>
      <w:r>
        <w:br/>
        <w:t>und niemand solls doch sagen nicht.</w:t>
      </w:r>
    </w:p>
    <w:p w14:paraId="2A9A6D10" w14:textId="77777777" w:rsidR="002A51DA" w:rsidRDefault="002A51DA" w:rsidP="002A51DA">
      <w:pPr>
        <w:pStyle w:val="StandardWeb"/>
        <w:spacing w:before="0" w:beforeAutospacing="0" w:after="150" w:afterAutospacing="0"/>
      </w:pPr>
      <w:r>
        <w:t>8. Ach HErr, du weißt wohl was ich mein,</w:t>
      </w:r>
      <w:r>
        <w:br/>
        <w:t xml:space="preserve">ich Klag(e) und Sag(e) </w:t>
      </w:r>
      <w:proofErr w:type="spellStart"/>
      <w:r>
        <w:t>dirs</w:t>
      </w:r>
      <w:proofErr w:type="spellEnd"/>
      <w:r>
        <w:t xml:space="preserve"> jetzt allein:</w:t>
      </w:r>
      <w:r>
        <w:br/>
        <w:t xml:space="preserve">Ah Jammer! soll ich sehen </w:t>
      </w:r>
      <w:proofErr w:type="spellStart"/>
      <w:r>
        <w:t>daß</w:t>
      </w:r>
      <w:proofErr w:type="spellEnd"/>
      <w:r>
        <w:t>,</w:t>
      </w:r>
      <w:r>
        <w:br/>
        <w:t xml:space="preserve">und wird geplagt </w:t>
      </w:r>
      <w:proofErr w:type="spellStart"/>
      <w:r>
        <w:t>ohn</w:t>
      </w:r>
      <w:proofErr w:type="spellEnd"/>
      <w:r>
        <w:t xml:space="preserve"> </w:t>
      </w:r>
      <w:proofErr w:type="spellStart"/>
      <w:r>
        <w:t>Unterlaß</w:t>
      </w:r>
      <w:proofErr w:type="spellEnd"/>
      <w:r>
        <w:t>.</w:t>
      </w:r>
    </w:p>
    <w:p w14:paraId="0156D762" w14:textId="77777777" w:rsidR="002A51DA" w:rsidRDefault="002A51DA" w:rsidP="002A51DA">
      <w:pPr>
        <w:pStyle w:val="StandardWeb"/>
        <w:spacing w:before="0" w:beforeAutospacing="0" w:after="150" w:afterAutospacing="0"/>
      </w:pPr>
      <w:r>
        <w:t xml:space="preserve">9. Wohl dir hilf mein </w:t>
      </w:r>
      <w:proofErr w:type="spellStart"/>
      <w:r>
        <w:t>Zufürsicht</w:t>
      </w:r>
      <w:proofErr w:type="spellEnd"/>
      <w:r>
        <w:t xml:space="preserve"> zuführen,</w:t>
      </w:r>
      <w:r>
        <w:br/>
        <w:t xml:space="preserve">zu die schrei ich und </w:t>
      </w:r>
      <w:proofErr w:type="spellStart"/>
      <w:r>
        <w:t>Fahneid</w:t>
      </w:r>
      <w:proofErr w:type="spellEnd"/>
      <w:r>
        <w:t xml:space="preserve"> Herr Richt!</w:t>
      </w:r>
      <w:r>
        <w:br/>
        <w:t xml:space="preserve">Mein Teil </w:t>
      </w:r>
      <w:proofErr w:type="spellStart"/>
      <w:r>
        <w:t>wirsten</w:t>
      </w:r>
      <w:proofErr w:type="spellEnd"/>
      <w:r>
        <w:t xml:space="preserve"> in geben mir,</w:t>
      </w:r>
      <w:r>
        <w:br/>
        <w:t>Weil ich noch leb(e), ich danke dir.</w:t>
      </w:r>
    </w:p>
    <w:p w14:paraId="7B917289" w14:textId="77777777" w:rsidR="002A51DA" w:rsidRDefault="002A51DA" w:rsidP="002A51DA">
      <w:pPr>
        <w:pStyle w:val="StandardWeb"/>
        <w:spacing w:before="0" w:beforeAutospacing="0" w:after="150" w:afterAutospacing="0"/>
      </w:pPr>
      <w:r>
        <w:t>10. Sie sind gelehrt und mächtig groß,</w:t>
      </w:r>
      <w:r>
        <w:br/>
        <w:t>denken es sei sonst alles Los.</w:t>
      </w:r>
      <w:r>
        <w:br/>
        <w:t>Was sie nicht tun, das soll nicht sein,</w:t>
      </w:r>
      <w:r>
        <w:br/>
        <w:t>damit bringen sich mich in Pein.</w:t>
      </w:r>
    </w:p>
    <w:p w14:paraId="15E3EADC" w14:textId="77777777" w:rsidR="002A51DA" w:rsidRDefault="002A51DA" w:rsidP="002A51DA">
      <w:pPr>
        <w:pStyle w:val="StandardWeb"/>
        <w:spacing w:before="0" w:beforeAutospacing="0" w:after="150" w:afterAutospacing="0"/>
      </w:pPr>
      <w:r>
        <w:t>11. Für mich aus Nöten, Angst, und Pein</w:t>
      </w:r>
      <w:r>
        <w:br/>
        <w:t>von dem die wir zu gewaltig sein,</w:t>
      </w:r>
      <w:r>
        <w:br/>
      </w:r>
      <w:proofErr w:type="spellStart"/>
      <w:r>
        <w:t>Daß</w:t>
      </w:r>
      <w:proofErr w:type="spellEnd"/>
      <w:r>
        <w:t xml:space="preserve"> ich dir dank, so lang ich leb</w:t>
      </w:r>
      <w:r>
        <w:br/>
        <w:t>und dir dein Ehr und Namen geb.</w:t>
      </w:r>
    </w:p>
    <w:p w14:paraId="63B5A6F4" w14:textId="77777777" w:rsidR="002A51DA" w:rsidRDefault="002A51DA" w:rsidP="002A51DA">
      <w:pPr>
        <w:pStyle w:val="StandardWeb"/>
        <w:spacing w:before="0" w:beforeAutospacing="0" w:after="150" w:afterAutospacing="0"/>
      </w:pPr>
      <w:r>
        <w:t xml:space="preserve">12. Wenn </w:t>
      </w:r>
      <w:proofErr w:type="spellStart"/>
      <w:r>
        <w:t>solchs</w:t>
      </w:r>
      <w:proofErr w:type="spellEnd"/>
      <w:r>
        <w:t xml:space="preserve"> werden die frommen sein,</w:t>
      </w:r>
      <w:r>
        <w:br/>
        <w:t xml:space="preserve">das mir von dir ist Hilfe </w:t>
      </w:r>
      <w:proofErr w:type="spellStart"/>
      <w:r>
        <w:t>geschehn</w:t>
      </w:r>
      <w:proofErr w:type="spellEnd"/>
      <w:r>
        <w:t>,</w:t>
      </w:r>
      <w:r>
        <w:br/>
        <w:t>So werden sie kommen zu mir</w:t>
      </w:r>
      <w:r>
        <w:br/>
        <w:t>und dich Loben mit groß begehr.</w:t>
      </w:r>
    </w:p>
    <w:p w14:paraId="4AD2BED9" w14:textId="77777777" w:rsidR="002A51DA" w:rsidRPr="002A51DA" w:rsidRDefault="002A51DA" w:rsidP="002A51DA">
      <w:pPr>
        <w:pStyle w:val="StandardWeb"/>
        <w:spacing w:before="0" w:beforeAutospacing="0" w:after="150" w:afterAutospacing="0"/>
        <w:rPr>
          <w:i/>
        </w:rPr>
      </w:pPr>
      <w:r w:rsidRPr="002A51DA">
        <w:rPr>
          <w:i/>
        </w:rPr>
        <w:t>Nachwort:</w:t>
      </w:r>
    </w:p>
    <w:p w14:paraId="11F06D5E" w14:textId="77777777" w:rsidR="002A51DA" w:rsidRDefault="002A51DA" w:rsidP="002A51DA">
      <w:pPr>
        <w:pStyle w:val="StandardWeb"/>
        <w:spacing w:before="0" w:beforeAutospacing="0" w:after="150" w:afterAutospacing="0"/>
      </w:pPr>
      <w:r>
        <w:t xml:space="preserve">Amen, Amen aus Herzen </w:t>
      </w:r>
      <w:proofErr w:type="spellStart"/>
      <w:r>
        <w:t>gründ</w:t>
      </w:r>
      <w:proofErr w:type="spellEnd"/>
      <w:r>
        <w:t>,</w:t>
      </w:r>
      <w:r>
        <w:br/>
        <w:t xml:space="preserve">Amen sagt unser </w:t>
      </w:r>
      <w:proofErr w:type="spellStart"/>
      <w:r>
        <w:t>Zung</w:t>
      </w:r>
      <w:proofErr w:type="spellEnd"/>
      <w:r>
        <w:t xml:space="preserve">(en) und </w:t>
      </w:r>
      <w:proofErr w:type="spellStart"/>
      <w:r>
        <w:t>Münd</w:t>
      </w:r>
      <w:proofErr w:type="spellEnd"/>
      <w:r>
        <w:t>!</w:t>
      </w:r>
      <w:r>
        <w:br/>
        <w:t xml:space="preserve">Lob sei dir, </w:t>
      </w:r>
      <w:proofErr w:type="spellStart"/>
      <w:r>
        <w:t>warer</w:t>
      </w:r>
      <w:proofErr w:type="spellEnd"/>
      <w:r>
        <w:t xml:space="preserve"> Gottes Sohn,</w:t>
      </w:r>
      <w:r>
        <w:br/>
        <w:t xml:space="preserve">HErr Jesu Christ in </w:t>
      </w:r>
      <w:proofErr w:type="spellStart"/>
      <w:r>
        <w:t>höhsten</w:t>
      </w:r>
      <w:proofErr w:type="spellEnd"/>
      <w:r>
        <w:t xml:space="preserve"> Thron!</w:t>
      </w:r>
    </w:p>
    <w:p w14:paraId="0B0B3B30" w14:textId="77777777" w:rsidR="002A51DA" w:rsidRDefault="002A51DA" w:rsidP="002A51DA">
      <w:pPr>
        <w:pStyle w:val="berschrift1"/>
      </w:pPr>
      <w:r w:rsidRPr="002A51DA">
        <w:t>Hilf, Herr mein Gott, in dieser Noth;</w:t>
      </w:r>
    </w:p>
    <w:p w14:paraId="48EA6466" w14:textId="77777777" w:rsidR="002A51DA" w:rsidRDefault="002A51DA" w:rsidP="002A51DA">
      <w:pPr>
        <w:pStyle w:val="StandardWeb"/>
        <w:spacing w:before="0" w:beforeAutospacing="0" w:after="150" w:afterAutospacing="0"/>
      </w:pPr>
      <w:r>
        <w:rPr>
          <w:rStyle w:val="Hervorhebung"/>
        </w:rPr>
        <w:t>Nach eigener Melodie vierstimmig gesetzt.</w:t>
      </w:r>
    </w:p>
    <w:p w14:paraId="631A6D3A" w14:textId="77777777" w:rsidR="002A51DA" w:rsidRDefault="002A51DA" w:rsidP="002A51DA">
      <w:pPr>
        <w:pStyle w:val="StandardWeb"/>
        <w:spacing w:before="0" w:beforeAutospacing="0" w:after="150" w:afterAutospacing="0"/>
      </w:pPr>
      <w:r>
        <w:t>Hilf, Herr mein Gott, in dieser Noth;</w:t>
      </w:r>
      <w:r>
        <w:br/>
        <w:t>Du treuer Heiland, erbarm dich mein.</w:t>
      </w:r>
      <w:r>
        <w:br/>
        <w:t xml:space="preserve">Ich bin ja dein, trotz Welt, Teufel und </w:t>
      </w:r>
      <w:proofErr w:type="spellStart"/>
      <w:r>
        <w:t>Sünd</w:t>
      </w:r>
      <w:proofErr w:type="spellEnd"/>
      <w:r>
        <w:t>.</w:t>
      </w:r>
      <w:r>
        <w:br/>
        <w:t>Ich trau auf dich, o Herr, was will ich mehr?</w:t>
      </w:r>
      <w:r>
        <w:br/>
        <w:t>Du bist mein Gott, ich hab ja dich.</w:t>
      </w:r>
      <w:r>
        <w:br/>
        <w:t>Herr Jesu Christ, du mein Erretter bist.</w:t>
      </w:r>
      <w:r>
        <w:br/>
        <w:t>Ich trau auf dich, o Herr, was will ich mehr?</w:t>
      </w:r>
      <w:r>
        <w:br/>
        <w:t>Du bist mein Gott, ich hab ja dich,</w:t>
      </w:r>
      <w:r>
        <w:br/>
        <w:t>Herr Jesu Christ, du mein Beschützer bist.</w:t>
      </w:r>
      <w:r>
        <w:br/>
        <w:t>Hilf, Herr mein Gott, in dieser Noth;</w:t>
      </w:r>
      <w:r>
        <w:br/>
        <w:t>Du treuer Heiland, erbarm dich mein.</w:t>
      </w:r>
      <w:r>
        <w:br/>
        <w:t xml:space="preserve">Ich bin ja dein, trotz Welt, Teufel und </w:t>
      </w:r>
      <w:proofErr w:type="spellStart"/>
      <w:r>
        <w:t>Sünd</w:t>
      </w:r>
      <w:proofErr w:type="spellEnd"/>
      <w:r>
        <w:t>.</w:t>
      </w:r>
      <w:r>
        <w:br/>
        <w:t>Ich sing, bin fröhlich, guten Muths und harre dein.</w:t>
      </w:r>
      <w:r>
        <w:br/>
        <w:t>Amen, hilf Herr, Amen.</w:t>
      </w:r>
    </w:p>
    <w:p w14:paraId="5816E7F2" w14:textId="77777777" w:rsidR="002F216B" w:rsidRDefault="002F216B" w:rsidP="002F216B">
      <w:pPr>
        <w:pStyle w:val="berschrift1"/>
      </w:pPr>
      <w:r w:rsidRPr="002F216B">
        <w:t>Hymnus.</w:t>
      </w:r>
    </w:p>
    <w:p w14:paraId="01CD1F76" w14:textId="77777777" w:rsidR="002F216B" w:rsidRPr="002F216B" w:rsidRDefault="002F216B" w:rsidP="002F216B">
      <w:pPr>
        <w:pStyle w:val="StandardWeb"/>
        <w:shd w:val="clear" w:color="auto" w:fill="FFFFFF"/>
        <w:spacing w:before="0" w:beforeAutospacing="0" w:after="150" w:afterAutospacing="0"/>
        <w:rPr>
          <w:rFonts w:ascii="Helvetica" w:hAnsi="Helvetica" w:cs="Helvetica"/>
          <w:i/>
          <w:color w:val="333333"/>
          <w:sz w:val="21"/>
          <w:szCs w:val="21"/>
        </w:rPr>
      </w:pPr>
      <w:r w:rsidRPr="002F216B">
        <w:rPr>
          <w:rFonts w:ascii="Helvetica" w:hAnsi="Helvetica" w:cs="Helvetica"/>
          <w:i/>
          <w:color w:val="333333"/>
          <w:sz w:val="21"/>
          <w:szCs w:val="21"/>
        </w:rPr>
        <w:t>Von den Apostel 11.</w:t>
      </w:r>
      <w:r w:rsidRPr="002F216B">
        <w:rPr>
          <w:rFonts w:ascii="Helvetica" w:hAnsi="Helvetica" w:cs="Helvetica"/>
          <w:i/>
          <w:color w:val="333333"/>
          <w:sz w:val="21"/>
          <w:szCs w:val="21"/>
        </w:rPr>
        <w:br/>
        <w:t>Nach eigener Melodie.</w:t>
      </w:r>
    </w:p>
    <w:p w14:paraId="353C9E9A"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Gelobt sei Gott in Ewigkeit,</w:t>
      </w:r>
      <w:r>
        <w:rPr>
          <w:rFonts w:ascii="Helvetica" w:hAnsi="Helvetica" w:cs="Helvetica"/>
          <w:color w:val="333333"/>
          <w:sz w:val="21"/>
          <w:szCs w:val="21"/>
        </w:rPr>
        <w:br/>
        <w:t xml:space="preserve">Der </w:t>
      </w:r>
      <w:proofErr w:type="spellStart"/>
      <w:r>
        <w:rPr>
          <w:rFonts w:ascii="Helvetica" w:hAnsi="Helvetica" w:cs="Helvetica"/>
          <w:color w:val="333333"/>
          <w:sz w:val="21"/>
          <w:szCs w:val="21"/>
        </w:rPr>
        <w:t>unermeßlich</w:t>
      </w:r>
      <w:proofErr w:type="spellEnd"/>
      <w:r>
        <w:rPr>
          <w:rFonts w:ascii="Helvetica" w:hAnsi="Helvetica" w:cs="Helvetica"/>
          <w:color w:val="333333"/>
          <w:sz w:val="21"/>
          <w:szCs w:val="21"/>
        </w:rPr>
        <w:t xml:space="preserve"> in Herrlichkeit</w:t>
      </w:r>
      <w:r>
        <w:rPr>
          <w:rFonts w:ascii="Helvetica" w:hAnsi="Helvetica" w:cs="Helvetica"/>
          <w:color w:val="333333"/>
          <w:sz w:val="21"/>
          <w:szCs w:val="21"/>
        </w:rPr>
        <w:br/>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uns keinen Mangel </w:t>
      </w:r>
      <w:proofErr w:type="spellStart"/>
      <w:r>
        <w:rPr>
          <w:rFonts w:ascii="Helvetica" w:hAnsi="Helvetica" w:cs="Helvetica"/>
          <w:color w:val="333333"/>
          <w:sz w:val="21"/>
          <w:szCs w:val="21"/>
        </w:rPr>
        <w:t>leidt</w:t>
      </w:r>
      <w:proofErr w:type="spellEnd"/>
      <w:r>
        <w:rPr>
          <w:rFonts w:ascii="Helvetica" w:hAnsi="Helvetica" w:cs="Helvetica"/>
          <w:color w:val="333333"/>
          <w:sz w:val="21"/>
          <w:szCs w:val="21"/>
        </w:rPr>
        <w:t>.</w:t>
      </w:r>
    </w:p>
    <w:p w14:paraId="719D3E48"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Und doch leibhaftig auf Erden,</w:t>
      </w:r>
      <w:r>
        <w:rPr>
          <w:rFonts w:ascii="Helvetica" w:hAnsi="Helvetica" w:cs="Helvetica"/>
          <w:color w:val="333333"/>
          <w:sz w:val="21"/>
          <w:szCs w:val="21"/>
        </w:rPr>
        <w:br/>
        <w:t xml:space="preserve">Als ein Diener an </w:t>
      </w:r>
      <w:proofErr w:type="spellStart"/>
      <w:r>
        <w:rPr>
          <w:rFonts w:ascii="Helvetica" w:hAnsi="Helvetica" w:cs="Helvetica"/>
          <w:color w:val="333333"/>
          <w:sz w:val="21"/>
          <w:szCs w:val="21"/>
        </w:rPr>
        <w:t>Geberden</w:t>
      </w:r>
      <w:proofErr w:type="spellEnd"/>
      <w:r>
        <w:rPr>
          <w:rFonts w:ascii="Helvetica" w:hAnsi="Helvetica" w:cs="Helvetica"/>
          <w:color w:val="333333"/>
          <w:sz w:val="21"/>
          <w:szCs w:val="21"/>
        </w:rPr>
        <w:t>,</w:t>
      </w:r>
      <w:r>
        <w:rPr>
          <w:rFonts w:ascii="Helvetica" w:hAnsi="Helvetica" w:cs="Helvetica"/>
          <w:color w:val="333333"/>
          <w:sz w:val="21"/>
          <w:szCs w:val="21"/>
        </w:rPr>
        <w:br/>
        <w:t>Der Menschen Heil wollt werden.</w:t>
      </w:r>
    </w:p>
    <w:p w14:paraId="386B33D0"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Da er anfing mit seiner göttlichen Lehr,</w:t>
      </w:r>
      <w:r>
        <w:rPr>
          <w:rFonts w:ascii="Helvetica" w:hAnsi="Helvetica" w:cs="Helvetica"/>
          <w:color w:val="333333"/>
          <w:sz w:val="21"/>
          <w:szCs w:val="21"/>
        </w:rPr>
        <w:br/>
        <w:t>Wählet er von einfältigem Heer</w:t>
      </w:r>
      <w:r>
        <w:rPr>
          <w:rFonts w:ascii="Helvetica" w:hAnsi="Helvetica" w:cs="Helvetica"/>
          <w:color w:val="333333"/>
          <w:sz w:val="21"/>
          <w:szCs w:val="21"/>
        </w:rPr>
        <w:br/>
        <w:t>Zwölf Jünger, die liebt er sehr.</w:t>
      </w:r>
    </w:p>
    <w:p w14:paraId="03AF7C85"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Lehret sie die himmlische Weisheit,</w:t>
      </w:r>
      <w:r>
        <w:rPr>
          <w:rFonts w:ascii="Helvetica" w:hAnsi="Helvetica" w:cs="Helvetica"/>
          <w:color w:val="333333"/>
          <w:sz w:val="21"/>
          <w:szCs w:val="21"/>
        </w:rPr>
        <w:br/>
        <w:t xml:space="preserve">Der sie auch mit </w:t>
      </w:r>
      <w:proofErr w:type="spellStart"/>
      <w:r>
        <w:rPr>
          <w:rFonts w:ascii="Helvetica" w:hAnsi="Helvetica" w:cs="Helvetica"/>
          <w:color w:val="333333"/>
          <w:sz w:val="21"/>
          <w:szCs w:val="21"/>
        </w:rPr>
        <w:t>Unterthänigkeit</w:t>
      </w:r>
      <w:proofErr w:type="spellEnd"/>
      <w:r>
        <w:rPr>
          <w:rFonts w:ascii="Helvetica" w:hAnsi="Helvetica" w:cs="Helvetica"/>
          <w:color w:val="333333"/>
          <w:sz w:val="21"/>
          <w:szCs w:val="21"/>
        </w:rPr>
        <w:br/>
        <w:t>Zu folgen waren stets bereit.</w:t>
      </w:r>
    </w:p>
    <w:p w14:paraId="7E48B881"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 Er zeigt ihnen Gottes Willen,</w:t>
      </w:r>
      <w:r>
        <w:rPr>
          <w:rFonts w:ascii="Helvetica" w:hAnsi="Helvetica" w:cs="Helvetica"/>
          <w:color w:val="333333"/>
          <w:sz w:val="21"/>
          <w:szCs w:val="21"/>
        </w:rPr>
        <w:br/>
        <w:t>Und sie gingen gerne daran,</w:t>
      </w:r>
      <w:r>
        <w:rPr>
          <w:rFonts w:ascii="Helvetica" w:hAnsi="Helvetica" w:cs="Helvetica"/>
          <w:color w:val="333333"/>
          <w:sz w:val="21"/>
          <w:szCs w:val="21"/>
        </w:rPr>
        <w:br/>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Judas, der seinen Lohn nahm.</w:t>
      </w:r>
    </w:p>
    <w:p w14:paraId="46DB23ED"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6. Ließen Alles um seinetwillen </w:t>
      </w:r>
      <w:proofErr w:type="spellStart"/>
      <w:r>
        <w:rPr>
          <w:rFonts w:ascii="Helvetica" w:hAnsi="Helvetica" w:cs="Helvetica"/>
          <w:color w:val="333333"/>
          <w:sz w:val="21"/>
          <w:szCs w:val="21"/>
        </w:rPr>
        <w:t>stehn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Dachten allein, wie sie diesem </w:t>
      </w:r>
      <w:proofErr w:type="spellStart"/>
      <w:r>
        <w:rPr>
          <w:rFonts w:ascii="Helvetica" w:hAnsi="Helvetica" w:cs="Helvetica"/>
          <w:color w:val="333333"/>
          <w:sz w:val="21"/>
          <w:szCs w:val="21"/>
        </w:rPr>
        <w:t>nachgehn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Vor Gott möchten wohl </w:t>
      </w:r>
      <w:proofErr w:type="spellStart"/>
      <w:r>
        <w:rPr>
          <w:rFonts w:ascii="Helvetica" w:hAnsi="Helvetica" w:cs="Helvetica"/>
          <w:color w:val="333333"/>
          <w:sz w:val="21"/>
          <w:szCs w:val="21"/>
        </w:rPr>
        <w:t>bestehn</w:t>
      </w:r>
      <w:proofErr w:type="spellEnd"/>
      <w:r>
        <w:rPr>
          <w:rFonts w:ascii="Helvetica" w:hAnsi="Helvetica" w:cs="Helvetica"/>
          <w:color w:val="333333"/>
          <w:sz w:val="21"/>
          <w:szCs w:val="21"/>
        </w:rPr>
        <w:t>.</w:t>
      </w:r>
    </w:p>
    <w:p w14:paraId="5FFE06B3"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7. Er nennt sie ein Salz und Licht der Welt,</w:t>
      </w:r>
      <w:r>
        <w:rPr>
          <w:rFonts w:ascii="Helvetica" w:hAnsi="Helvetica" w:cs="Helvetica"/>
          <w:color w:val="333333"/>
          <w:sz w:val="21"/>
          <w:szCs w:val="21"/>
        </w:rPr>
        <w:br/>
        <w:t>Und sendet sie zu jung und alt</w:t>
      </w:r>
      <w:r>
        <w:rPr>
          <w:rFonts w:ascii="Helvetica" w:hAnsi="Helvetica" w:cs="Helvetica"/>
          <w:color w:val="333333"/>
          <w:sz w:val="21"/>
          <w:szCs w:val="21"/>
        </w:rPr>
        <w:br/>
        <w:t>Mit seiner Kraft und Gewalt.</w:t>
      </w:r>
    </w:p>
    <w:p w14:paraId="2F53E56F"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8.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sie leuchten und geben hellen Schein,</w:t>
      </w:r>
      <w:r>
        <w:rPr>
          <w:rFonts w:ascii="Helvetica" w:hAnsi="Helvetica" w:cs="Helvetica"/>
          <w:color w:val="333333"/>
          <w:sz w:val="21"/>
          <w:szCs w:val="21"/>
        </w:rPr>
        <w:br/>
        <w:t xml:space="preserve">Ihre Predigt mit </w:t>
      </w:r>
      <w:proofErr w:type="spellStart"/>
      <w:r>
        <w:rPr>
          <w:rFonts w:ascii="Helvetica" w:hAnsi="Helvetica" w:cs="Helvetica"/>
          <w:color w:val="333333"/>
          <w:sz w:val="21"/>
          <w:szCs w:val="21"/>
        </w:rPr>
        <w:t>That</w:t>
      </w:r>
      <w:proofErr w:type="spellEnd"/>
      <w:r>
        <w:rPr>
          <w:rFonts w:ascii="Helvetica" w:hAnsi="Helvetica" w:cs="Helvetica"/>
          <w:color w:val="333333"/>
          <w:sz w:val="21"/>
          <w:szCs w:val="21"/>
        </w:rPr>
        <w:t xml:space="preserve"> beweisen fein,</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sie fruchtbar möge sein.</w:t>
      </w:r>
    </w:p>
    <w:p w14:paraId="40959616"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9. O wie groß ist Gottes </w:t>
      </w:r>
      <w:proofErr w:type="spellStart"/>
      <w:r>
        <w:rPr>
          <w:rFonts w:ascii="Helvetica" w:hAnsi="Helvetica" w:cs="Helvetica"/>
          <w:color w:val="333333"/>
          <w:sz w:val="21"/>
          <w:szCs w:val="21"/>
        </w:rPr>
        <w:t>Wohlthat</w:t>
      </w:r>
      <w:proofErr w:type="spellEnd"/>
      <w:r>
        <w:rPr>
          <w:rFonts w:ascii="Helvetica" w:hAnsi="Helvetica" w:cs="Helvetica"/>
          <w:color w:val="333333"/>
          <w:sz w:val="21"/>
          <w:szCs w:val="21"/>
        </w:rPr>
        <w:t>,</w:t>
      </w:r>
      <w:r>
        <w:rPr>
          <w:rFonts w:ascii="Helvetica" w:hAnsi="Helvetica" w:cs="Helvetica"/>
          <w:color w:val="333333"/>
          <w:sz w:val="21"/>
          <w:szCs w:val="21"/>
        </w:rPr>
        <w:br/>
        <w:t>Der uns also versorget hat</w:t>
      </w:r>
      <w:r>
        <w:rPr>
          <w:rFonts w:ascii="Helvetica" w:hAnsi="Helvetica" w:cs="Helvetica"/>
          <w:color w:val="333333"/>
          <w:sz w:val="21"/>
          <w:szCs w:val="21"/>
        </w:rPr>
        <w:br/>
        <w:t>Mit seinem göttlichen Wort.</w:t>
      </w:r>
    </w:p>
    <w:p w14:paraId="45AB9DC3"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10. O wie </w:t>
      </w:r>
      <w:proofErr w:type="spellStart"/>
      <w:r>
        <w:rPr>
          <w:rFonts w:ascii="Helvetica" w:hAnsi="Helvetica" w:cs="Helvetica"/>
          <w:color w:val="333333"/>
          <w:sz w:val="21"/>
          <w:szCs w:val="21"/>
        </w:rPr>
        <w:t>theuer</w:t>
      </w:r>
      <w:proofErr w:type="spellEnd"/>
      <w:r>
        <w:rPr>
          <w:rFonts w:ascii="Helvetica" w:hAnsi="Helvetica" w:cs="Helvetica"/>
          <w:color w:val="333333"/>
          <w:sz w:val="21"/>
          <w:szCs w:val="21"/>
        </w:rPr>
        <w:t xml:space="preserve"> ist die Botschaft,</w:t>
      </w:r>
      <w:r>
        <w:rPr>
          <w:rFonts w:ascii="Helvetica" w:hAnsi="Helvetica" w:cs="Helvetica"/>
          <w:color w:val="333333"/>
          <w:sz w:val="21"/>
          <w:szCs w:val="21"/>
        </w:rPr>
        <w:br/>
        <w:t>Die da führet in Gottes Kraft</w:t>
      </w:r>
      <w:r>
        <w:rPr>
          <w:rFonts w:ascii="Helvetica" w:hAnsi="Helvetica" w:cs="Helvetica"/>
          <w:color w:val="333333"/>
          <w:sz w:val="21"/>
          <w:szCs w:val="21"/>
        </w:rPr>
        <w:br/>
        <w:t>Zu der Heiligen Gemeinschaft.</w:t>
      </w:r>
    </w:p>
    <w:p w14:paraId="63D01E86"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11. Die Apostel all einträchtig</w:t>
      </w:r>
      <w:r>
        <w:rPr>
          <w:rFonts w:ascii="Helvetica" w:hAnsi="Helvetica" w:cs="Helvetica"/>
          <w:color w:val="333333"/>
          <w:sz w:val="21"/>
          <w:szCs w:val="21"/>
        </w:rPr>
        <w:br/>
        <w:t>Gingen in der Botschaft kräftig</w:t>
      </w:r>
      <w:r>
        <w:rPr>
          <w:rFonts w:ascii="Helvetica" w:hAnsi="Helvetica" w:cs="Helvetica"/>
          <w:color w:val="333333"/>
          <w:sz w:val="21"/>
          <w:szCs w:val="21"/>
        </w:rPr>
        <w:br/>
        <w:t>Und predigten andächtig.</w:t>
      </w:r>
    </w:p>
    <w:p w14:paraId="422FEEF8"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 Ganz einfältig wie die Tauben,</w:t>
      </w:r>
      <w:r>
        <w:rPr>
          <w:rFonts w:ascii="Helvetica" w:hAnsi="Helvetica" w:cs="Helvetica"/>
          <w:color w:val="333333"/>
          <w:sz w:val="21"/>
          <w:szCs w:val="21"/>
        </w:rPr>
        <w:br/>
        <w:t>Aber weise und stark im Glauben,</w:t>
      </w:r>
      <w:r>
        <w:rPr>
          <w:rFonts w:ascii="Helvetica" w:hAnsi="Helvetica" w:cs="Helvetica"/>
          <w:color w:val="333333"/>
          <w:sz w:val="21"/>
          <w:szCs w:val="21"/>
        </w:rPr>
        <w:br/>
        <w:t>Brachten sie Gottes Gaben.</w:t>
      </w:r>
    </w:p>
    <w:p w14:paraId="43EF7656"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13. Im Wort und Werk ganz aufrichtig,</w:t>
      </w:r>
      <w:r>
        <w:rPr>
          <w:rFonts w:ascii="Helvetica" w:hAnsi="Helvetica" w:cs="Helvetica"/>
          <w:color w:val="333333"/>
          <w:sz w:val="21"/>
          <w:szCs w:val="21"/>
        </w:rPr>
        <w:br/>
        <w:t>Und wie die Schlangen vorsichtig,</w:t>
      </w:r>
      <w:r>
        <w:rPr>
          <w:rFonts w:ascii="Helvetica" w:hAnsi="Helvetica" w:cs="Helvetica"/>
          <w:color w:val="333333"/>
          <w:sz w:val="21"/>
          <w:szCs w:val="21"/>
        </w:rPr>
        <w:br/>
        <w:t>Flohen sie der Bösen Tücke.</w:t>
      </w:r>
    </w:p>
    <w:p w14:paraId="549B9DB4"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14. sich selber versorget zu, voraus,</w:t>
      </w:r>
      <w:r>
        <w:rPr>
          <w:rFonts w:ascii="Helvetica" w:hAnsi="Helvetica" w:cs="Helvetica"/>
          <w:color w:val="333333"/>
          <w:sz w:val="21"/>
          <w:szCs w:val="21"/>
        </w:rPr>
        <w:br/>
      </w:r>
      <w:proofErr w:type="spellStart"/>
      <w:r>
        <w:rPr>
          <w:rFonts w:ascii="Helvetica" w:hAnsi="Helvetica" w:cs="Helvetica"/>
          <w:color w:val="333333"/>
          <w:sz w:val="21"/>
          <w:szCs w:val="21"/>
        </w:rPr>
        <w:t>Theilten</w:t>
      </w:r>
      <w:proofErr w:type="spellEnd"/>
      <w:r>
        <w:rPr>
          <w:rFonts w:ascii="Helvetica" w:hAnsi="Helvetica" w:cs="Helvetica"/>
          <w:color w:val="333333"/>
          <w:sz w:val="21"/>
          <w:szCs w:val="21"/>
        </w:rPr>
        <w:t xml:space="preserve"> sie geistliche Gaben aus</w:t>
      </w:r>
      <w:r>
        <w:rPr>
          <w:rFonts w:ascii="Helvetica" w:hAnsi="Helvetica" w:cs="Helvetica"/>
          <w:color w:val="333333"/>
          <w:sz w:val="21"/>
          <w:szCs w:val="21"/>
        </w:rPr>
        <w:br/>
        <w:t>Nach Nothdurft den Gläubigen.</w:t>
      </w:r>
    </w:p>
    <w:p w14:paraId="70FDE1C6"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15. Sie predigten Gnad und Wahrheit,</w:t>
      </w:r>
      <w:r>
        <w:rPr>
          <w:rFonts w:ascii="Helvetica" w:hAnsi="Helvetica" w:cs="Helvetica"/>
          <w:color w:val="333333"/>
          <w:sz w:val="21"/>
          <w:szCs w:val="21"/>
        </w:rPr>
        <w:br/>
        <w:t>Und dienten mit rechtem Unterscheid</w:t>
      </w:r>
      <w:r>
        <w:rPr>
          <w:rFonts w:ascii="Helvetica" w:hAnsi="Helvetica" w:cs="Helvetica"/>
          <w:color w:val="333333"/>
          <w:sz w:val="21"/>
          <w:szCs w:val="21"/>
        </w:rPr>
        <w:br/>
        <w:t>Den Leuten zur Seligkeit.</w:t>
      </w:r>
    </w:p>
    <w:p w14:paraId="56CB4B89"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16. Vor Könige geführt und vor Gericht,</w:t>
      </w:r>
      <w:r>
        <w:rPr>
          <w:rFonts w:ascii="Helvetica" w:hAnsi="Helvetica" w:cs="Helvetica"/>
          <w:color w:val="333333"/>
          <w:sz w:val="21"/>
          <w:szCs w:val="21"/>
        </w:rPr>
        <w:br/>
        <w:t>Hielten sie fest und verließen nicht</w:t>
      </w:r>
      <w:r>
        <w:rPr>
          <w:rFonts w:ascii="Helvetica" w:hAnsi="Helvetica" w:cs="Helvetica"/>
          <w:color w:val="333333"/>
          <w:sz w:val="21"/>
          <w:szCs w:val="21"/>
        </w:rPr>
        <w:br/>
        <w:t>Glauben, Liebe und Zuversicht.</w:t>
      </w:r>
    </w:p>
    <w:p w14:paraId="501DA21B"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17. Kein Drohen, Lästern und Schanden</w:t>
      </w:r>
      <w:r>
        <w:rPr>
          <w:rFonts w:ascii="Helvetica" w:hAnsi="Helvetica" w:cs="Helvetica"/>
          <w:color w:val="333333"/>
          <w:sz w:val="21"/>
          <w:szCs w:val="21"/>
        </w:rPr>
        <w:br/>
        <w:t>Mochte sie dem Herrn entwenden,</w:t>
      </w:r>
      <w:r>
        <w:rPr>
          <w:rFonts w:ascii="Helvetica" w:hAnsi="Helvetica" w:cs="Helvetica"/>
          <w:color w:val="333333"/>
          <w:sz w:val="21"/>
          <w:szCs w:val="21"/>
        </w:rPr>
        <w:br/>
        <w:t>Auch kein Geschenk verblenden.</w:t>
      </w:r>
    </w:p>
    <w:p w14:paraId="1BE0CFC2"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18. Gott regierte ihre Sinnen,</w:t>
      </w:r>
      <w:r>
        <w:rPr>
          <w:rFonts w:ascii="Helvetica" w:hAnsi="Helvetica" w:cs="Helvetica"/>
          <w:color w:val="333333"/>
          <w:sz w:val="21"/>
          <w:szCs w:val="21"/>
        </w:rPr>
        <w:br/>
        <w:t>Und ließ die Gottlosen grimmen,</w:t>
      </w:r>
      <w:r>
        <w:rPr>
          <w:rFonts w:ascii="Helvetica" w:hAnsi="Helvetica" w:cs="Helvetica"/>
          <w:color w:val="333333"/>
          <w:sz w:val="21"/>
          <w:szCs w:val="21"/>
        </w:rPr>
        <w:br/>
        <w:t xml:space="preserve">Ihnen nichts </w:t>
      </w:r>
      <w:proofErr w:type="spellStart"/>
      <w:r>
        <w:rPr>
          <w:rFonts w:ascii="Helvetica" w:hAnsi="Helvetica" w:cs="Helvetica"/>
          <w:color w:val="333333"/>
          <w:sz w:val="21"/>
          <w:szCs w:val="21"/>
        </w:rPr>
        <w:t>angewinnen</w:t>
      </w:r>
      <w:proofErr w:type="spellEnd"/>
      <w:r>
        <w:rPr>
          <w:rFonts w:ascii="Helvetica" w:hAnsi="Helvetica" w:cs="Helvetica"/>
          <w:color w:val="333333"/>
          <w:sz w:val="21"/>
          <w:szCs w:val="21"/>
        </w:rPr>
        <w:t>.</w:t>
      </w:r>
    </w:p>
    <w:p w14:paraId="1A8F192D"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19. Man schlug sie </w:t>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Barmherzigkeit,</w:t>
      </w:r>
      <w:r>
        <w:rPr>
          <w:rFonts w:ascii="Helvetica" w:hAnsi="Helvetica" w:cs="Helvetica"/>
          <w:color w:val="333333"/>
          <w:sz w:val="21"/>
          <w:szCs w:val="21"/>
        </w:rPr>
        <w:br/>
        <w:t>Und sie trugen viel größer Leid</w:t>
      </w:r>
      <w:r>
        <w:rPr>
          <w:rFonts w:ascii="Helvetica" w:hAnsi="Helvetica" w:cs="Helvetica"/>
          <w:color w:val="333333"/>
          <w:sz w:val="21"/>
          <w:szCs w:val="21"/>
        </w:rPr>
        <w:br/>
      </w:r>
      <w:proofErr w:type="spellStart"/>
      <w:r>
        <w:rPr>
          <w:rFonts w:ascii="Helvetica" w:hAnsi="Helvetica" w:cs="Helvetica"/>
          <w:color w:val="333333"/>
          <w:sz w:val="21"/>
          <w:szCs w:val="21"/>
        </w:rPr>
        <w:t>Ueber</w:t>
      </w:r>
      <w:proofErr w:type="spellEnd"/>
      <w:r>
        <w:rPr>
          <w:rFonts w:ascii="Helvetica" w:hAnsi="Helvetica" w:cs="Helvetica"/>
          <w:color w:val="333333"/>
          <w:sz w:val="21"/>
          <w:szCs w:val="21"/>
        </w:rPr>
        <w:t xml:space="preserve"> die </w:t>
      </w:r>
      <w:proofErr w:type="spellStart"/>
      <w:r>
        <w:rPr>
          <w:rFonts w:ascii="Helvetica" w:hAnsi="Helvetica" w:cs="Helvetica"/>
          <w:color w:val="333333"/>
          <w:sz w:val="21"/>
          <w:szCs w:val="21"/>
        </w:rPr>
        <w:t>verblendten</w:t>
      </w:r>
      <w:proofErr w:type="spellEnd"/>
      <w:r>
        <w:rPr>
          <w:rFonts w:ascii="Helvetica" w:hAnsi="Helvetica" w:cs="Helvetica"/>
          <w:color w:val="333333"/>
          <w:sz w:val="21"/>
          <w:szCs w:val="21"/>
        </w:rPr>
        <w:t xml:space="preserve"> Herzen,</w:t>
      </w:r>
      <w:r>
        <w:rPr>
          <w:rFonts w:ascii="Helvetica" w:hAnsi="Helvetica" w:cs="Helvetica"/>
          <w:color w:val="333333"/>
          <w:sz w:val="21"/>
          <w:szCs w:val="21"/>
        </w:rPr>
        <w:br/>
        <w:t>Denn über eigene Schmerzen.</w:t>
      </w:r>
    </w:p>
    <w:p w14:paraId="7EC582B3"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20. Denn sie sorgten hier allermeist,</w:t>
      </w:r>
      <w:r>
        <w:rPr>
          <w:rFonts w:ascii="Helvetica" w:hAnsi="Helvetica" w:cs="Helvetica"/>
          <w:color w:val="333333"/>
          <w:sz w:val="21"/>
          <w:szCs w:val="21"/>
        </w:rPr>
        <w:br/>
        <w:t>Wie sie stürzten den bösen Geist,</w:t>
      </w:r>
      <w:r>
        <w:rPr>
          <w:rFonts w:ascii="Helvetica" w:hAnsi="Helvetica" w:cs="Helvetica"/>
          <w:color w:val="333333"/>
          <w:sz w:val="21"/>
          <w:szCs w:val="21"/>
        </w:rPr>
        <w:br/>
        <w:t>Und den Auserwählten zu guter Ruh</w:t>
      </w:r>
      <w:r>
        <w:rPr>
          <w:rFonts w:ascii="Helvetica" w:hAnsi="Helvetica" w:cs="Helvetica"/>
          <w:color w:val="333333"/>
          <w:sz w:val="21"/>
          <w:szCs w:val="21"/>
        </w:rPr>
        <w:br/>
        <w:t>Dienten im Herren Jesu.</w:t>
      </w:r>
    </w:p>
    <w:p w14:paraId="7A34056F"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21. Kommt her, seht an wer diese sind.</w:t>
      </w:r>
      <w:r>
        <w:rPr>
          <w:rFonts w:ascii="Helvetica" w:hAnsi="Helvetica" w:cs="Helvetica"/>
          <w:color w:val="333333"/>
          <w:sz w:val="21"/>
          <w:szCs w:val="21"/>
        </w:rPr>
        <w:br/>
        <w:t>Sie sind wahrhaftig Gottes Freund.</w:t>
      </w:r>
      <w:r>
        <w:rPr>
          <w:rFonts w:ascii="Helvetica" w:hAnsi="Helvetica" w:cs="Helvetica"/>
          <w:color w:val="333333"/>
          <w:sz w:val="21"/>
          <w:szCs w:val="21"/>
        </w:rPr>
        <w:br/>
        <w:t>Denn sie haben seine Wahrheit</w:t>
      </w:r>
      <w:r>
        <w:rPr>
          <w:rFonts w:ascii="Helvetica" w:hAnsi="Helvetica" w:cs="Helvetica"/>
          <w:color w:val="333333"/>
          <w:sz w:val="21"/>
          <w:szCs w:val="21"/>
        </w:rPr>
        <w:br/>
        <w:t>Vollendet mit viel Arbeit.</w:t>
      </w:r>
    </w:p>
    <w:p w14:paraId="38C16FA2"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22. Recht und schlecht haben sie gelebt,</w:t>
      </w:r>
      <w:r>
        <w:rPr>
          <w:rFonts w:ascii="Helvetica" w:hAnsi="Helvetica" w:cs="Helvetica"/>
          <w:color w:val="333333"/>
          <w:sz w:val="21"/>
          <w:szCs w:val="21"/>
        </w:rPr>
        <w:br/>
        <w:t xml:space="preserve">Allem </w:t>
      </w:r>
      <w:proofErr w:type="spellStart"/>
      <w:r>
        <w:rPr>
          <w:rFonts w:ascii="Helvetica" w:hAnsi="Helvetica" w:cs="Helvetica"/>
          <w:color w:val="333333"/>
          <w:sz w:val="21"/>
          <w:szCs w:val="21"/>
        </w:rPr>
        <w:t>Irrthum</w:t>
      </w:r>
      <w:proofErr w:type="spellEnd"/>
      <w:r>
        <w:rPr>
          <w:rFonts w:ascii="Helvetica" w:hAnsi="Helvetica" w:cs="Helvetica"/>
          <w:color w:val="333333"/>
          <w:sz w:val="21"/>
          <w:szCs w:val="21"/>
        </w:rPr>
        <w:t xml:space="preserve"> hart widerstrebt,</w:t>
      </w:r>
      <w:r>
        <w:rPr>
          <w:rFonts w:ascii="Helvetica" w:hAnsi="Helvetica" w:cs="Helvetica"/>
          <w:color w:val="333333"/>
          <w:sz w:val="21"/>
          <w:szCs w:val="21"/>
        </w:rPr>
        <w:br/>
      </w:r>
      <w:proofErr w:type="spellStart"/>
      <w:r>
        <w:rPr>
          <w:rFonts w:ascii="Helvetica" w:hAnsi="Helvetica" w:cs="Helvetica"/>
          <w:color w:val="333333"/>
          <w:sz w:val="21"/>
          <w:szCs w:val="21"/>
        </w:rPr>
        <w:t>Derhalben</w:t>
      </w:r>
      <w:proofErr w:type="spellEnd"/>
      <w:r>
        <w:rPr>
          <w:rFonts w:ascii="Helvetica" w:hAnsi="Helvetica" w:cs="Helvetica"/>
          <w:color w:val="333333"/>
          <w:sz w:val="21"/>
          <w:szCs w:val="21"/>
        </w:rPr>
        <w:t xml:space="preserve"> viel Pein erlitten,</w:t>
      </w:r>
      <w:r>
        <w:rPr>
          <w:rFonts w:ascii="Helvetica" w:hAnsi="Helvetica" w:cs="Helvetica"/>
          <w:color w:val="333333"/>
          <w:sz w:val="21"/>
          <w:szCs w:val="21"/>
        </w:rPr>
        <w:br/>
        <w:t>Bis sie im Herren sind verschieden.</w:t>
      </w:r>
    </w:p>
    <w:p w14:paraId="6FE45A83"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23. Sei nun, Jesu, ihr Freud und Ruh,</w:t>
      </w:r>
      <w:r>
        <w:rPr>
          <w:rFonts w:ascii="Helvetica" w:hAnsi="Helvetica" w:cs="Helvetica"/>
          <w:color w:val="333333"/>
          <w:sz w:val="21"/>
          <w:szCs w:val="21"/>
        </w:rPr>
        <w:br/>
        <w:t>Schick uns solcher Boten mehr zu,</w:t>
      </w:r>
      <w:r>
        <w:rPr>
          <w:rFonts w:ascii="Helvetica" w:hAnsi="Helvetica" w:cs="Helvetica"/>
          <w:color w:val="333333"/>
          <w:sz w:val="21"/>
          <w:szCs w:val="21"/>
        </w:rPr>
        <w:br/>
        <w:t xml:space="preserve">Die uns im Glauben wohl </w:t>
      </w:r>
      <w:proofErr w:type="spellStart"/>
      <w:r>
        <w:rPr>
          <w:rFonts w:ascii="Helvetica" w:hAnsi="Helvetica" w:cs="Helvetica"/>
          <w:color w:val="333333"/>
          <w:sz w:val="21"/>
          <w:szCs w:val="21"/>
        </w:rPr>
        <w:t>vorgehn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Und hilf,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ihnen auch </w:t>
      </w:r>
      <w:proofErr w:type="spellStart"/>
      <w:r>
        <w:rPr>
          <w:rFonts w:ascii="Helvetica" w:hAnsi="Helvetica" w:cs="Helvetica"/>
          <w:color w:val="333333"/>
          <w:sz w:val="21"/>
          <w:szCs w:val="21"/>
        </w:rPr>
        <w:t>nachgehn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sammt</w:t>
      </w:r>
      <w:proofErr w:type="spellEnd"/>
      <w:r>
        <w:rPr>
          <w:rFonts w:ascii="Helvetica" w:hAnsi="Helvetica" w:cs="Helvetica"/>
          <w:color w:val="333333"/>
          <w:sz w:val="21"/>
          <w:szCs w:val="21"/>
        </w:rPr>
        <w:t xml:space="preserve"> ihnen vor dir wohl </w:t>
      </w:r>
      <w:proofErr w:type="spellStart"/>
      <w:r>
        <w:rPr>
          <w:rFonts w:ascii="Helvetica" w:hAnsi="Helvetica" w:cs="Helvetica"/>
          <w:color w:val="333333"/>
          <w:sz w:val="21"/>
          <w:szCs w:val="21"/>
        </w:rPr>
        <w:t>bestehn</w:t>
      </w:r>
      <w:proofErr w:type="spellEnd"/>
      <w:r>
        <w:rPr>
          <w:rFonts w:ascii="Helvetica" w:hAnsi="Helvetica" w:cs="Helvetica"/>
          <w:color w:val="333333"/>
          <w:sz w:val="21"/>
          <w:szCs w:val="21"/>
        </w:rPr>
        <w:t>.</w:t>
      </w:r>
    </w:p>
    <w:p w14:paraId="26714A6E"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24. Fertige uns mit deiner Botschaft</w:t>
      </w:r>
      <w:r>
        <w:rPr>
          <w:rFonts w:ascii="Helvetica" w:hAnsi="Helvetica" w:cs="Helvetica"/>
          <w:color w:val="333333"/>
          <w:sz w:val="21"/>
          <w:szCs w:val="21"/>
        </w:rPr>
        <w:br/>
        <w:t>Zur himmlischen Freud und Erbschaft,</w:t>
      </w:r>
      <w:r>
        <w:rPr>
          <w:rFonts w:ascii="Helvetica" w:hAnsi="Helvetica" w:cs="Helvetica"/>
          <w:color w:val="333333"/>
          <w:sz w:val="21"/>
          <w:szCs w:val="21"/>
        </w:rPr>
        <w:br/>
        <w:t>Heilige uns hier in der Wahrheit,</w:t>
      </w:r>
      <w:r>
        <w:rPr>
          <w:rFonts w:ascii="Helvetica" w:hAnsi="Helvetica" w:cs="Helvetica"/>
          <w:color w:val="333333"/>
          <w:sz w:val="21"/>
          <w:szCs w:val="21"/>
        </w:rPr>
        <w:br/>
        <w:t>Und bereit uns zu der Klarheit,</w:t>
      </w:r>
      <w:r>
        <w:rPr>
          <w:rFonts w:ascii="Helvetica" w:hAnsi="Helvetica" w:cs="Helvetica"/>
          <w:color w:val="333333"/>
          <w:sz w:val="21"/>
          <w:szCs w:val="21"/>
        </w:rPr>
        <w:br/>
        <w:t>Dir zu Lob und Preis in Ewigkeit.</w:t>
      </w:r>
    </w:p>
    <w:p w14:paraId="6E6A1301" w14:textId="77777777" w:rsidR="001B451A" w:rsidRDefault="001B451A" w:rsidP="001B451A">
      <w:pPr>
        <w:pStyle w:val="berschrift1"/>
      </w:pPr>
      <w:r w:rsidRPr="002F216B">
        <w:t>Hymnus zum Preise Christi.</w:t>
      </w:r>
    </w:p>
    <w:p w14:paraId="7667ED58"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Nach eigener Melodie.</w:t>
      </w:r>
    </w:p>
    <w:p w14:paraId="0C093D09"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O Jesu, du </w:t>
      </w:r>
      <w:proofErr w:type="spellStart"/>
      <w:r>
        <w:rPr>
          <w:rFonts w:ascii="Helvetica" w:hAnsi="Helvetica" w:cs="Helvetica"/>
          <w:color w:val="333333"/>
          <w:sz w:val="21"/>
          <w:szCs w:val="21"/>
        </w:rPr>
        <w:t>verheißner</w:t>
      </w:r>
      <w:proofErr w:type="spellEnd"/>
      <w:r>
        <w:rPr>
          <w:rFonts w:ascii="Helvetica" w:hAnsi="Helvetica" w:cs="Helvetica"/>
          <w:color w:val="333333"/>
          <w:sz w:val="21"/>
          <w:szCs w:val="21"/>
        </w:rPr>
        <w:t xml:space="preserve"> Heiland,</w:t>
      </w:r>
      <w:r>
        <w:rPr>
          <w:rFonts w:ascii="Helvetica" w:hAnsi="Helvetica" w:cs="Helvetica"/>
          <w:color w:val="333333"/>
          <w:sz w:val="21"/>
          <w:szCs w:val="21"/>
        </w:rPr>
        <w:br/>
        <w:t>Aus Gnaden uns gesandt</w:t>
      </w:r>
      <w:r>
        <w:rPr>
          <w:rFonts w:ascii="Helvetica" w:hAnsi="Helvetica" w:cs="Helvetica"/>
          <w:color w:val="333333"/>
          <w:sz w:val="21"/>
          <w:szCs w:val="21"/>
        </w:rPr>
        <w:br/>
        <w:t>Von oben,</w:t>
      </w:r>
      <w:r>
        <w:rPr>
          <w:rFonts w:ascii="Helvetica" w:hAnsi="Helvetica" w:cs="Helvetica"/>
          <w:color w:val="333333"/>
          <w:sz w:val="21"/>
          <w:szCs w:val="21"/>
        </w:rPr>
        <w:br/>
        <w:t xml:space="preserve">Dich </w:t>
      </w:r>
      <w:proofErr w:type="spellStart"/>
      <w:r>
        <w:rPr>
          <w:rFonts w:ascii="Helvetica" w:hAnsi="Helvetica" w:cs="Helvetica"/>
          <w:color w:val="333333"/>
          <w:sz w:val="21"/>
          <w:szCs w:val="21"/>
        </w:rPr>
        <w:t>wolln</w:t>
      </w:r>
      <w:proofErr w:type="spellEnd"/>
      <w:r>
        <w:rPr>
          <w:rFonts w:ascii="Helvetica" w:hAnsi="Helvetica" w:cs="Helvetica"/>
          <w:color w:val="333333"/>
          <w:sz w:val="21"/>
          <w:szCs w:val="21"/>
        </w:rPr>
        <w:t xml:space="preserve"> wir loben.</w:t>
      </w:r>
    </w:p>
    <w:p w14:paraId="597743AE"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 Du bist </w:t>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 xml:space="preserve"> empfangen,</w:t>
      </w:r>
      <w:r>
        <w:rPr>
          <w:rFonts w:ascii="Helvetica" w:hAnsi="Helvetica" w:cs="Helvetica"/>
          <w:color w:val="333333"/>
          <w:sz w:val="21"/>
          <w:szCs w:val="21"/>
        </w:rPr>
        <w:br/>
        <w:t>Hast kein Böses begangen,</w:t>
      </w:r>
      <w:r>
        <w:rPr>
          <w:rFonts w:ascii="Helvetica" w:hAnsi="Helvetica" w:cs="Helvetica"/>
          <w:color w:val="333333"/>
          <w:sz w:val="21"/>
          <w:szCs w:val="21"/>
        </w:rPr>
        <w:br/>
        <w:t>Sondern bist für unsre Sünde gestorben,</w:t>
      </w:r>
      <w:r>
        <w:rPr>
          <w:rFonts w:ascii="Helvetica" w:hAnsi="Helvetica" w:cs="Helvetica"/>
          <w:color w:val="333333"/>
          <w:sz w:val="21"/>
          <w:szCs w:val="21"/>
        </w:rPr>
        <w:br/>
        <w:t>Hast uns erworben</w:t>
      </w:r>
      <w:r>
        <w:rPr>
          <w:rFonts w:ascii="Helvetica" w:hAnsi="Helvetica" w:cs="Helvetica"/>
          <w:color w:val="333333"/>
          <w:sz w:val="21"/>
          <w:szCs w:val="21"/>
        </w:rPr>
        <w:br/>
        <w:t>Gnad und Gerechtigkeit</w:t>
      </w:r>
      <w:r>
        <w:rPr>
          <w:rFonts w:ascii="Helvetica" w:hAnsi="Helvetica" w:cs="Helvetica"/>
          <w:color w:val="333333"/>
          <w:sz w:val="21"/>
          <w:szCs w:val="21"/>
        </w:rPr>
        <w:br/>
        <w:t>Zur ewigen Klarheit.</w:t>
      </w:r>
    </w:p>
    <w:p w14:paraId="4F6C5A01"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Du hast den Feind gebunden,</w:t>
      </w:r>
      <w:r>
        <w:rPr>
          <w:rFonts w:ascii="Helvetica" w:hAnsi="Helvetica" w:cs="Helvetica"/>
          <w:color w:val="333333"/>
          <w:sz w:val="21"/>
          <w:szCs w:val="21"/>
        </w:rPr>
        <w:br/>
        <w:t>Den Tod überwunden,</w:t>
      </w:r>
      <w:r>
        <w:rPr>
          <w:rFonts w:ascii="Helvetica" w:hAnsi="Helvetica" w:cs="Helvetica"/>
          <w:color w:val="333333"/>
          <w:sz w:val="21"/>
          <w:szCs w:val="21"/>
        </w:rPr>
        <w:br/>
        <w:t>Bist nun mit deinem Opfer vor Gottes Thron</w:t>
      </w:r>
      <w:r>
        <w:rPr>
          <w:rFonts w:ascii="Helvetica" w:hAnsi="Helvetica" w:cs="Helvetica"/>
          <w:color w:val="333333"/>
          <w:sz w:val="21"/>
          <w:szCs w:val="21"/>
        </w:rPr>
        <w:br/>
        <w:t>Als ein lieber Sohn,</w:t>
      </w:r>
      <w:r>
        <w:rPr>
          <w:rFonts w:ascii="Helvetica" w:hAnsi="Helvetica" w:cs="Helvetica"/>
          <w:color w:val="333333"/>
          <w:sz w:val="21"/>
          <w:szCs w:val="21"/>
        </w:rPr>
        <w:br/>
        <w:t>Nur um unsertwegen,</w:t>
      </w:r>
      <w:r>
        <w:rPr>
          <w:rFonts w:ascii="Helvetica" w:hAnsi="Helvetica" w:cs="Helvetica"/>
          <w:color w:val="333333"/>
          <w:sz w:val="21"/>
          <w:szCs w:val="21"/>
        </w:rPr>
        <w:br/>
        <w:t>Des Vortritts zu pflegen.</w:t>
      </w:r>
    </w:p>
    <w:p w14:paraId="0AC5B281"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Dir sei Lob und Preis,</w:t>
      </w:r>
      <w:r>
        <w:rPr>
          <w:rFonts w:ascii="Helvetica" w:hAnsi="Helvetica" w:cs="Helvetica"/>
          <w:color w:val="333333"/>
          <w:sz w:val="21"/>
          <w:szCs w:val="21"/>
        </w:rPr>
        <w:br/>
        <w:t>O du Priester nach Melchisedeks Weis,</w:t>
      </w:r>
      <w:r>
        <w:rPr>
          <w:rFonts w:ascii="Helvetica" w:hAnsi="Helvetica" w:cs="Helvetica"/>
          <w:color w:val="333333"/>
          <w:sz w:val="21"/>
          <w:szCs w:val="21"/>
        </w:rPr>
        <w:br/>
        <w:t>Der du, wie die Schrift ausweiset,</w:t>
      </w:r>
      <w:r>
        <w:rPr>
          <w:rFonts w:ascii="Helvetica" w:hAnsi="Helvetica" w:cs="Helvetica"/>
          <w:color w:val="333333"/>
          <w:sz w:val="21"/>
          <w:szCs w:val="21"/>
        </w:rPr>
        <w:br/>
        <w:t xml:space="preserve">Dein Volk hast </w:t>
      </w:r>
      <w:proofErr w:type="spellStart"/>
      <w:r>
        <w:rPr>
          <w:rFonts w:ascii="Helvetica" w:hAnsi="Helvetica" w:cs="Helvetica"/>
          <w:color w:val="333333"/>
          <w:sz w:val="21"/>
          <w:szCs w:val="21"/>
        </w:rPr>
        <w:t>gespeiset</w:t>
      </w:r>
      <w:proofErr w:type="spellEnd"/>
      <w:r>
        <w:rPr>
          <w:rFonts w:ascii="Helvetica" w:hAnsi="Helvetica" w:cs="Helvetica"/>
          <w:color w:val="333333"/>
          <w:sz w:val="21"/>
          <w:szCs w:val="21"/>
        </w:rPr>
        <w:t>,</w:t>
      </w:r>
      <w:r>
        <w:rPr>
          <w:rFonts w:ascii="Helvetica" w:hAnsi="Helvetica" w:cs="Helvetica"/>
          <w:color w:val="333333"/>
          <w:sz w:val="21"/>
          <w:szCs w:val="21"/>
        </w:rPr>
        <w:br/>
        <w:t>Welches dich nun ewiglich preiset.</w:t>
      </w:r>
    </w:p>
    <w:p w14:paraId="5D5DC60B"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 Es ist sonst Niemand,</w:t>
      </w:r>
      <w:r>
        <w:rPr>
          <w:rFonts w:ascii="Helvetica" w:hAnsi="Helvetica" w:cs="Helvetica"/>
          <w:color w:val="333333"/>
          <w:sz w:val="21"/>
          <w:szCs w:val="21"/>
        </w:rPr>
        <w:br/>
        <w:t>Der mit seinem Opfer vor Gott erkannt,</w:t>
      </w:r>
      <w:r>
        <w:rPr>
          <w:rFonts w:ascii="Helvetica" w:hAnsi="Helvetica" w:cs="Helvetica"/>
          <w:color w:val="333333"/>
          <w:sz w:val="21"/>
          <w:szCs w:val="21"/>
        </w:rPr>
        <w:br/>
        <w:t>Der himmlischen Hütte dienen,</w:t>
      </w:r>
      <w:r>
        <w:rPr>
          <w:rFonts w:ascii="Helvetica" w:hAnsi="Helvetica" w:cs="Helvetica"/>
          <w:color w:val="333333"/>
          <w:sz w:val="21"/>
          <w:szCs w:val="21"/>
        </w:rPr>
        <w:br/>
        <w:t>Uns könnte versühnen,</w:t>
      </w:r>
      <w:r>
        <w:rPr>
          <w:rFonts w:ascii="Helvetica" w:hAnsi="Helvetica" w:cs="Helvetica"/>
          <w:color w:val="333333"/>
          <w:sz w:val="21"/>
          <w:szCs w:val="21"/>
        </w:rPr>
        <w:br/>
        <w:t>Wie wir uns dein möchten rühmen.</w:t>
      </w:r>
    </w:p>
    <w:p w14:paraId="71838343"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 O Emanuel,</w:t>
      </w:r>
      <w:r>
        <w:rPr>
          <w:rFonts w:ascii="Helvetica" w:hAnsi="Helvetica" w:cs="Helvetica"/>
          <w:color w:val="333333"/>
          <w:sz w:val="21"/>
          <w:szCs w:val="21"/>
        </w:rPr>
        <w:br/>
        <w:t>Außer dir allein ist kein Heil.</w:t>
      </w:r>
      <w:r>
        <w:rPr>
          <w:rFonts w:ascii="Helvetica" w:hAnsi="Helvetica" w:cs="Helvetica"/>
          <w:color w:val="333333"/>
          <w:sz w:val="21"/>
          <w:szCs w:val="21"/>
        </w:rPr>
        <w:br/>
        <w:t>Ohne deine Güte und Verdienst gilt kein Barmherzigkeit,</w:t>
      </w:r>
      <w:r>
        <w:rPr>
          <w:rFonts w:ascii="Helvetica" w:hAnsi="Helvetica" w:cs="Helvetica"/>
          <w:color w:val="333333"/>
          <w:sz w:val="21"/>
          <w:szCs w:val="21"/>
        </w:rPr>
        <w:br/>
        <w:t>Ohne deine Gerechtigkeit</w:t>
      </w:r>
      <w:r>
        <w:rPr>
          <w:rFonts w:ascii="Helvetica" w:hAnsi="Helvetica" w:cs="Helvetica"/>
          <w:color w:val="333333"/>
          <w:sz w:val="21"/>
          <w:szCs w:val="21"/>
        </w:rPr>
        <w:br/>
        <w:t>Gilt keine Seligkeit.</w:t>
      </w:r>
    </w:p>
    <w:p w14:paraId="5D4F976D"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7. Du bist die Wahrheit</w:t>
      </w:r>
      <w:r>
        <w:rPr>
          <w:rFonts w:ascii="Helvetica" w:hAnsi="Helvetica" w:cs="Helvetica"/>
          <w:color w:val="333333"/>
          <w:sz w:val="21"/>
          <w:szCs w:val="21"/>
        </w:rPr>
        <w:br/>
        <w:t>Und der Weg zur Freud und Klarheit.</w:t>
      </w:r>
      <w:r>
        <w:rPr>
          <w:rFonts w:ascii="Helvetica" w:hAnsi="Helvetica" w:cs="Helvetica"/>
          <w:color w:val="333333"/>
          <w:sz w:val="21"/>
          <w:szCs w:val="21"/>
        </w:rPr>
        <w:br/>
        <w:t>Bei dir ist allein Vergebung der Sünden,</w:t>
      </w:r>
      <w:r>
        <w:rPr>
          <w:rFonts w:ascii="Helvetica" w:hAnsi="Helvetica" w:cs="Helvetica"/>
          <w:color w:val="333333"/>
          <w:sz w:val="21"/>
          <w:szCs w:val="21"/>
        </w:rPr>
        <w:br/>
        <w:t>Und sonst nirgendwo zu finden,</w:t>
      </w:r>
      <w:r>
        <w:rPr>
          <w:rFonts w:ascii="Helvetica" w:hAnsi="Helvetica" w:cs="Helvetica"/>
          <w:color w:val="333333"/>
          <w:sz w:val="21"/>
          <w:szCs w:val="21"/>
        </w:rPr>
        <w:br/>
        <w:t>Noch auf was zu gründen.</w:t>
      </w:r>
    </w:p>
    <w:p w14:paraId="517114A0"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 Du bist das lebendige Himmelsbrot,</w:t>
      </w:r>
      <w:r>
        <w:rPr>
          <w:rFonts w:ascii="Helvetica" w:hAnsi="Helvetica" w:cs="Helvetica"/>
          <w:color w:val="333333"/>
          <w:sz w:val="21"/>
          <w:szCs w:val="21"/>
        </w:rPr>
        <w:br/>
        <w:t xml:space="preserve">Ein Lamm, welches wegnimmt der Welt </w:t>
      </w:r>
      <w:proofErr w:type="spellStart"/>
      <w:r>
        <w:rPr>
          <w:rFonts w:ascii="Helvetica" w:hAnsi="Helvetica" w:cs="Helvetica"/>
          <w:color w:val="333333"/>
          <w:sz w:val="21"/>
          <w:szCs w:val="21"/>
        </w:rPr>
        <w:t>Missethat</w:t>
      </w:r>
      <w:proofErr w:type="spellEnd"/>
      <w:r>
        <w:rPr>
          <w:rFonts w:ascii="Helvetica" w:hAnsi="Helvetica" w:cs="Helvetica"/>
          <w:color w:val="333333"/>
          <w:sz w:val="21"/>
          <w:szCs w:val="21"/>
        </w:rPr>
        <w:t>,</w:t>
      </w:r>
      <w:r>
        <w:rPr>
          <w:rFonts w:ascii="Helvetica" w:hAnsi="Helvetica" w:cs="Helvetica"/>
          <w:color w:val="333333"/>
          <w:sz w:val="21"/>
          <w:szCs w:val="21"/>
        </w:rPr>
        <w:br/>
        <w:t>Ein guter Hirt,</w:t>
      </w:r>
      <w:r>
        <w:rPr>
          <w:rFonts w:ascii="Helvetica" w:hAnsi="Helvetica" w:cs="Helvetica"/>
          <w:color w:val="333333"/>
          <w:sz w:val="21"/>
          <w:szCs w:val="21"/>
        </w:rPr>
        <w:br/>
        <w:t>Und rechter Hauswirth.</w:t>
      </w:r>
      <w:r>
        <w:rPr>
          <w:rFonts w:ascii="Helvetica" w:hAnsi="Helvetica" w:cs="Helvetica"/>
          <w:color w:val="333333"/>
          <w:sz w:val="21"/>
          <w:szCs w:val="21"/>
        </w:rPr>
        <w:br/>
        <w:t>Ein Haupt, aus dem die Gnad und Wahrheit fließt,</w:t>
      </w:r>
      <w:r>
        <w:rPr>
          <w:rFonts w:ascii="Helvetica" w:hAnsi="Helvetica" w:cs="Helvetica"/>
          <w:color w:val="333333"/>
          <w:sz w:val="21"/>
          <w:szCs w:val="21"/>
        </w:rPr>
        <w:br/>
        <w:t>Welcher die Christenheit genießt.</w:t>
      </w:r>
      <w:r>
        <w:rPr>
          <w:rFonts w:ascii="Helvetica" w:hAnsi="Helvetica" w:cs="Helvetica"/>
          <w:color w:val="333333"/>
          <w:sz w:val="21"/>
          <w:szCs w:val="21"/>
        </w:rPr>
        <w:br/>
        <w:t>Du bist der Brunn, der des Geistes Durst löschet,</w:t>
      </w:r>
      <w:r>
        <w:rPr>
          <w:rFonts w:ascii="Helvetica" w:hAnsi="Helvetica" w:cs="Helvetica"/>
          <w:color w:val="333333"/>
          <w:sz w:val="21"/>
          <w:szCs w:val="21"/>
        </w:rPr>
        <w:br/>
        <w:t xml:space="preserve">Und die Seelen rein </w:t>
      </w:r>
      <w:proofErr w:type="spellStart"/>
      <w:r>
        <w:rPr>
          <w:rFonts w:ascii="Helvetica" w:hAnsi="Helvetica" w:cs="Helvetica"/>
          <w:color w:val="333333"/>
          <w:sz w:val="21"/>
          <w:szCs w:val="21"/>
        </w:rPr>
        <w:t>wäschet</w:t>
      </w:r>
      <w:proofErr w:type="spellEnd"/>
      <w:r>
        <w:rPr>
          <w:rFonts w:ascii="Helvetica" w:hAnsi="Helvetica" w:cs="Helvetica"/>
          <w:color w:val="333333"/>
          <w:sz w:val="21"/>
          <w:szCs w:val="21"/>
        </w:rPr>
        <w:t>.</w:t>
      </w:r>
    </w:p>
    <w:p w14:paraId="7A312AC5"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 Das haben die Altväter wohl vernommen,</w:t>
      </w:r>
      <w:r>
        <w:rPr>
          <w:rFonts w:ascii="Helvetica" w:hAnsi="Helvetica" w:cs="Helvetica"/>
          <w:color w:val="333333"/>
          <w:sz w:val="21"/>
          <w:szCs w:val="21"/>
        </w:rPr>
        <w:br/>
        <w:t>Darum gebeten, du wollest kommen,</w:t>
      </w:r>
      <w:r>
        <w:rPr>
          <w:rFonts w:ascii="Helvetica" w:hAnsi="Helvetica" w:cs="Helvetica"/>
          <w:color w:val="333333"/>
          <w:sz w:val="21"/>
          <w:szCs w:val="21"/>
        </w:rPr>
        <w:br/>
        <w:t>Sich ihrer Sünden verklagt,</w:t>
      </w:r>
      <w:r>
        <w:rPr>
          <w:rFonts w:ascii="Helvetica" w:hAnsi="Helvetica" w:cs="Helvetica"/>
          <w:color w:val="333333"/>
          <w:sz w:val="21"/>
          <w:szCs w:val="21"/>
        </w:rPr>
        <w:br/>
        <w:t>Und nach dir wehklagt.</w:t>
      </w:r>
      <w:r>
        <w:rPr>
          <w:rFonts w:ascii="Helvetica" w:hAnsi="Helvetica" w:cs="Helvetica"/>
          <w:color w:val="333333"/>
          <w:sz w:val="21"/>
          <w:szCs w:val="21"/>
        </w:rPr>
        <w:br/>
        <w:t>Auf deine verheißene Zukunft vertrauet,</w:t>
      </w:r>
      <w:r>
        <w:rPr>
          <w:rFonts w:ascii="Helvetica" w:hAnsi="Helvetica" w:cs="Helvetica"/>
          <w:color w:val="333333"/>
          <w:sz w:val="21"/>
          <w:szCs w:val="21"/>
        </w:rPr>
        <w:br/>
        <w:t xml:space="preserve">Und all ihr Thun darauf </w:t>
      </w:r>
      <w:proofErr w:type="spellStart"/>
      <w:r>
        <w:rPr>
          <w:rFonts w:ascii="Helvetica" w:hAnsi="Helvetica" w:cs="Helvetica"/>
          <w:color w:val="333333"/>
          <w:sz w:val="21"/>
          <w:szCs w:val="21"/>
        </w:rPr>
        <w:t>gebauet</w:t>
      </w:r>
      <w:proofErr w:type="spellEnd"/>
      <w:r>
        <w:rPr>
          <w:rFonts w:ascii="Helvetica" w:hAnsi="Helvetica" w:cs="Helvetica"/>
          <w:color w:val="333333"/>
          <w:sz w:val="21"/>
          <w:szCs w:val="21"/>
        </w:rPr>
        <w:t>,</w:t>
      </w:r>
      <w:r>
        <w:rPr>
          <w:rFonts w:ascii="Helvetica" w:hAnsi="Helvetica" w:cs="Helvetica"/>
          <w:color w:val="333333"/>
          <w:sz w:val="21"/>
          <w:szCs w:val="21"/>
        </w:rPr>
        <w:br/>
        <w:t xml:space="preserve">Auf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sie in deiner Gerechtigkeit</w:t>
      </w:r>
      <w:r>
        <w:rPr>
          <w:rFonts w:ascii="Helvetica" w:hAnsi="Helvetica" w:cs="Helvetica"/>
          <w:color w:val="333333"/>
          <w:sz w:val="21"/>
          <w:szCs w:val="21"/>
        </w:rPr>
        <w:br/>
        <w:t>Kommen zur Seligkeit</w:t>
      </w:r>
    </w:p>
    <w:p w14:paraId="4B42AFF1"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10. Du bist unser Trost,</w:t>
      </w:r>
      <w:r>
        <w:rPr>
          <w:rFonts w:ascii="Helvetica" w:hAnsi="Helvetica" w:cs="Helvetica"/>
          <w:color w:val="333333"/>
          <w:sz w:val="21"/>
          <w:szCs w:val="21"/>
        </w:rPr>
        <w:br/>
        <w:t>Denn du allein hast uns vom Tod erlöst.</w:t>
      </w:r>
      <w:r>
        <w:rPr>
          <w:rFonts w:ascii="Helvetica" w:hAnsi="Helvetica" w:cs="Helvetica"/>
          <w:color w:val="333333"/>
          <w:sz w:val="21"/>
          <w:szCs w:val="21"/>
        </w:rPr>
        <w:br/>
        <w:t xml:space="preserve">Du allein hast uns </w:t>
      </w:r>
      <w:proofErr w:type="spellStart"/>
      <w:r>
        <w:rPr>
          <w:rFonts w:ascii="Helvetica" w:hAnsi="Helvetica" w:cs="Helvetica"/>
          <w:color w:val="333333"/>
          <w:sz w:val="21"/>
          <w:szCs w:val="21"/>
        </w:rPr>
        <w:t>gebenedeyet</w:t>
      </w:r>
      <w:proofErr w:type="spellEnd"/>
      <w:r>
        <w:rPr>
          <w:rFonts w:ascii="Helvetica" w:hAnsi="Helvetica" w:cs="Helvetica"/>
          <w:color w:val="333333"/>
          <w:sz w:val="21"/>
          <w:szCs w:val="21"/>
        </w:rPr>
        <w:t>,</w:t>
      </w:r>
      <w:r>
        <w:rPr>
          <w:rFonts w:ascii="Helvetica" w:hAnsi="Helvetica" w:cs="Helvetica"/>
          <w:color w:val="333333"/>
          <w:sz w:val="21"/>
          <w:szCs w:val="21"/>
        </w:rPr>
        <w:br/>
        <w:t xml:space="preserve">Von Sünden </w:t>
      </w:r>
      <w:proofErr w:type="spellStart"/>
      <w:r>
        <w:rPr>
          <w:rFonts w:ascii="Helvetica" w:hAnsi="Helvetica" w:cs="Helvetica"/>
          <w:color w:val="333333"/>
          <w:sz w:val="21"/>
          <w:szCs w:val="21"/>
        </w:rPr>
        <w:t>gefreiet</w:t>
      </w:r>
      <w:proofErr w:type="spellEnd"/>
      <w:r>
        <w:rPr>
          <w:rFonts w:ascii="Helvetica" w:hAnsi="Helvetica" w:cs="Helvetica"/>
          <w:color w:val="333333"/>
          <w:sz w:val="21"/>
          <w:szCs w:val="21"/>
        </w:rPr>
        <w:t>,</w:t>
      </w:r>
      <w:r>
        <w:rPr>
          <w:rFonts w:ascii="Helvetica" w:hAnsi="Helvetica" w:cs="Helvetica"/>
          <w:color w:val="333333"/>
          <w:sz w:val="21"/>
          <w:szCs w:val="21"/>
        </w:rPr>
        <w:br/>
        <w:t>Deinen Geist gesandt,</w:t>
      </w:r>
      <w:r>
        <w:rPr>
          <w:rFonts w:ascii="Helvetica" w:hAnsi="Helvetica" w:cs="Helvetica"/>
          <w:color w:val="333333"/>
          <w:sz w:val="21"/>
          <w:szCs w:val="21"/>
        </w:rPr>
        <w:br/>
        <w:t>Dadurch du erkannt</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gepreiset</w:t>
      </w:r>
      <w:proofErr w:type="spellEnd"/>
      <w:r>
        <w:rPr>
          <w:rFonts w:ascii="Helvetica" w:hAnsi="Helvetica" w:cs="Helvetica"/>
          <w:color w:val="333333"/>
          <w:sz w:val="21"/>
          <w:szCs w:val="21"/>
        </w:rPr>
        <w:t xml:space="preserve"> wirst aller Welt Heiland.</w:t>
      </w:r>
    </w:p>
    <w:p w14:paraId="58648B70"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11. Dir dienet dein Heer,</w:t>
      </w:r>
      <w:r>
        <w:rPr>
          <w:rFonts w:ascii="Helvetica" w:hAnsi="Helvetica" w:cs="Helvetica"/>
          <w:color w:val="333333"/>
          <w:sz w:val="21"/>
          <w:szCs w:val="21"/>
        </w:rPr>
        <w:br/>
        <w:t>Dir singen all Engel Preis, Lob und Ehr.</w:t>
      </w:r>
      <w:r>
        <w:rPr>
          <w:rFonts w:ascii="Helvetica" w:hAnsi="Helvetica" w:cs="Helvetica"/>
          <w:color w:val="333333"/>
          <w:sz w:val="21"/>
          <w:szCs w:val="21"/>
        </w:rPr>
        <w:br/>
        <w:t>Du regierst im Himmel und auf Erden.</w:t>
      </w:r>
      <w:r>
        <w:rPr>
          <w:rFonts w:ascii="Helvetica" w:hAnsi="Helvetica" w:cs="Helvetica"/>
          <w:color w:val="333333"/>
          <w:sz w:val="21"/>
          <w:szCs w:val="21"/>
        </w:rPr>
        <w:br/>
      </w:r>
      <w:proofErr w:type="spellStart"/>
      <w:r>
        <w:rPr>
          <w:rFonts w:ascii="Helvetica" w:hAnsi="Helvetica" w:cs="Helvetica"/>
          <w:color w:val="333333"/>
          <w:sz w:val="21"/>
          <w:szCs w:val="21"/>
        </w:rPr>
        <w:t>Deinsgleichen</w:t>
      </w:r>
      <w:proofErr w:type="spellEnd"/>
      <w:r>
        <w:rPr>
          <w:rFonts w:ascii="Helvetica" w:hAnsi="Helvetica" w:cs="Helvetica"/>
          <w:color w:val="333333"/>
          <w:sz w:val="21"/>
          <w:szCs w:val="21"/>
        </w:rPr>
        <w:t xml:space="preserve"> kann nicht werden.</w:t>
      </w:r>
      <w:r>
        <w:rPr>
          <w:rFonts w:ascii="Helvetica" w:hAnsi="Helvetica" w:cs="Helvetica"/>
          <w:color w:val="333333"/>
          <w:sz w:val="21"/>
          <w:szCs w:val="21"/>
        </w:rPr>
        <w:br/>
        <w:t>Darum rufen wir</w:t>
      </w:r>
      <w:r>
        <w:rPr>
          <w:rFonts w:ascii="Helvetica" w:hAnsi="Helvetica" w:cs="Helvetica"/>
          <w:color w:val="333333"/>
          <w:sz w:val="21"/>
          <w:szCs w:val="21"/>
        </w:rPr>
        <w:br/>
        <w:t>Von Herzen zu dir,</w:t>
      </w:r>
      <w:r>
        <w:rPr>
          <w:rFonts w:ascii="Helvetica" w:hAnsi="Helvetica" w:cs="Helvetica"/>
          <w:color w:val="333333"/>
          <w:sz w:val="21"/>
          <w:szCs w:val="21"/>
        </w:rPr>
        <w:br/>
        <w:t xml:space="preserve">Bitten,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dein Geist den unsern </w:t>
      </w:r>
      <w:proofErr w:type="spellStart"/>
      <w:r>
        <w:rPr>
          <w:rFonts w:ascii="Helvetica" w:hAnsi="Helvetica" w:cs="Helvetica"/>
          <w:color w:val="333333"/>
          <w:sz w:val="21"/>
          <w:szCs w:val="21"/>
        </w:rPr>
        <w:t>regier</w:t>
      </w:r>
      <w:proofErr w:type="spellEnd"/>
      <w:r>
        <w:rPr>
          <w:rFonts w:ascii="Helvetica" w:hAnsi="Helvetica" w:cs="Helvetica"/>
          <w:color w:val="333333"/>
          <w:sz w:val="21"/>
          <w:szCs w:val="21"/>
        </w:rPr>
        <w:t>.</w:t>
      </w:r>
    </w:p>
    <w:p w14:paraId="24462E31"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 O Jesu, schick uns deinen Geist zu,</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er dein Werk in uns </w:t>
      </w:r>
      <w:proofErr w:type="spellStart"/>
      <w:r>
        <w:rPr>
          <w:rFonts w:ascii="Helvetica" w:hAnsi="Helvetica" w:cs="Helvetica"/>
          <w:color w:val="333333"/>
          <w:sz w:val="21"/>
          <w:szCs w:val="21"/>
        </w:rPr>
        <w:t>thu</w:t>
      </w:r>
      <w:proofErr w:type="spellEnd"/>
      <w:r>
        <w:rPr>
          <w:rFonts w:ascii="Helvetica" w:hAnsi="Helvetica" w:cs="Helvetica"/>
          <w:color w:val="333333"/>
          <w:sz w:val="21"/>
          <w:szCs w:val="21"/>
        </w:rPr>
        <w:t>.</w:t>
      </w:r>
      <w:r>
        <w:rPr>
          <w:rFonts w:ascii="Helvetica" w:hAnsi="Helvetica" w:cs="Helvetica"/>
          <w:color w:val="333333"/>
          <w:sz w:val="21"/>
          <w:szCs w:val="21"/>
        </w:rPr>
        <w:br/>
        <w:t>Send uns herab alle gute Gab,</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wend</w:t>
      </w:r>
      <w:proofErr w:type="spellEnd"/>
      <w:r>
        <w:rPr>
          <w:rFonts w:ascii="Helvetica" w:hAnsi="Helvetica" w:cs="Helvetica"/>
          <w:color w:val="333333"/>
          <w:sz w:val="21"/>
          <w:szCs w:val="21"/>
        </w:rPr>
        <w:t xml:space="preserve"> dich nicht von uns ab.</w:t>
      </w:r>
      <w:r>
        <w:rPr>
          <w:rFonts w:ascii="Helvetica" w:hAnsi="Helvetica" w:cs="Helvetica"/>
          <w:color w:val="333333"/>
          <w:sz w:val="21"/>
          <w:szCs w:val="21"/>
        </w:rPr>
        <w:br/>
      </w:r>
      <w:proofErr w:type="spellStart"/>
      <w:r>
        <w:rPr>
          <w:rFonts w:ascii="Helvetica" w:hAnsi="Helvetica" w:cs="Helvetica"/>
          <w:color w:val="333333"/>
          <w:sz w:val="21"/>
          <w:szCs w:val="21"/>
        </w:rPr>
        <w:t>Entzünd</w:t>
      </w:r>
      <w:proofErr w:type="spellEnd"/>
      <w:r>
        <w:rPr>
          <w:rFonts w:ascii="Helvetica" w:hAnsi="Helvetica" w:cs="Helvetica"/>
          <w:color w:val="333333"/>
          <w:sz w:val="21"/>
          <w:szCs w:val="21"/>
        </w:rPr>
        <w:t xml:space="preserve"> unser Herz mit deiner Brunst,</w:t>
      </w:r>
      <w:r>
        <w:rPr>
          <w:rFonts w:ascii="Helvetica" w:hAnsi="Helvetica" w:cs="Helvetica"/>
          <w:color w:val="333333"/>
          <w:sz w:val="21"/>
          <w:szCs w:val="21"/>
        </w:rPr>
        <w:br/>
        <w:t>Und lehr uns aus Gnad und Gunst</w:t>
      </w:r>
      <w:r>
        <w:rPr>
          <w:rFonts w:ascii="Helvetica" w:hAnsi="Helvetica" w:cs="Helvetica"/>
          <w:color w:val="333333"/>
          <w:sz w:val="21"/>
          <w:szCs w:val="21"/>
        </w:rPr>
        <w:br/>
        <w:t xml:space="preserve">Dein </w:t>
      </w:r>
      <w:proofErr w:type="spellStart"/>
      <w:r>
        <w:rPr>
          <w:rFonts w:ascii="Helvetica" w:hAnsi="Helvetica" w:cs="Helvetica"/>
          <w:color w:val="333333"/>
          <w:sz w:val="21"/>
          <w:szCs w:val="21"/>
        </w:rPr>
        <w:t>allerheiligste</w:t>
      </w:r>
      <w:proofErr w:type="spellEnd"/>
      <w:r>
        <w:rPr>
          <w:rFonts w:ascii="Helvetica" w:hAnsi="Helvetica" w:cs="Helvetica"/>
          <w:color w:val="333333"/>
          <w:sz w:val="21"/>
          <w:szCs w:val="21"/>
        </w:rPr>
        <w:t xml:space="preserve"> Kunst.</w:t>
      </w:r>
    </w:p>
    <w:p w14:paraId="3366D3DC"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13. </w:t>
      </w:r>
      <w:proofErr w:type="spellStart"/>
      <w:r>
        <w:rPr>
          <w:rFonts w:ascii="Helvetica" w:hAnsi="Helvetica" w:cs="Helvetica"/>
          <w:color w:val="333333"/>
          <w:sz w:val="21"/>
          <w:szCs w:val="21"/>
        </w:rPr>
        <w:t>Bewahr</w:t>
      </w:r>
      <w:proofErr w:type="spellEnd"/>
      <w:r>
        <w:rPr>
          <w:rFonts w:ascii="Helvetica" w:hAnsi="Helvetica" w:cs="Helvetica"/>
          <w:color w:val="333333"/>
          <w:sz w:val="21"/>
          <w:szCs w:val="21"/>
        </w:rPr>
        <w:t xml:space="preserve"> uns in deiner Heiligung,</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leit</w:t>
      </w:r>
      <w:proofErr w:type="spellEnd"/>
      <w:r>
        <w:rPr>
          <w:rFonts w:ascii="Helvetica" w:hAnsi="Helvetica" w:cs="Helvetica"/>
          <w:color w:val="333333"/>
          <w:sz w:val="21"/>
          <w:szCs w:val="21"/>
        </w:rPr>
        <w:t xml:space="preserve"> uns nicht in Versuchung</w:t>
      </w:r>
      <w:r>
        <w:rPr>
          <w:rFonts w:ascii="Helvetica" w:hAnsi="Helvetica" w:cs="Helvetica"/>
          <w:color w:val="333333"/>
          <w:sz w:val="21"/>
          <w:szCs w:val="21"/>
        </w:rPr>
        <w:br/>
        <w:t>Zur ewigen Verfluchung.</w:t>
      </w:r>
    </w:p>
    <w:p w14:paraId="0ADA7265" w14:textId="77777777" w:rsidR="001B451A" w:rsidRDefault="001B451A" w:rsidP="001B451A">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14. Verleih und Stärk und Kraft</w:t>
      </w:r>
      <w:r>
        <w:rPr>
          <w:rFonts w:ascii="Helvetica" w:hAnsi="Helvetica" w:cs="Helvetica"/>
          <w:color w:val="333333"/>
          <w:sz w:val="21"/>
          <w:szCs w:val="21"/>
        </w:rPr>
        <w:br/>
        <w:t>In dieser Pilgerschaft,</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vollenden in heiliger Gemeinschaft,</w:t>
      </w:r>
      <w:r>
        <w:rPr>
          <w:rFonts w:ascii="Helvetica" w:hAnsi="Helvetica" w:cs="Helvetica"/>
          <w:color w:val="333333"/>
          <w:sz w:val="21"/>
          <w:szCs w:val="21"/>
        </w:rPr>
        <w:br/>
        <w:t>Zu Lob, Preis und Ehren deinem Namen,</w:t>
      </w:r>
      <w:r>
        <w:rPr>
          <w:rFonts w:ascii="Helvetica" w:hAnsi="Helvetica" w:cs="Helvetica"/>
          <w:color w:val="333333"/>
          <w:sz w:val="21"/>
          <w:szCs w:val="21"/>
        </w:rPr>
        <w:br/>
      </w:r>
      <w:proofErr w:type="spellStart"/>
      <w:r>
        <w:rPr>
          <w:rFonts w:ascii="Helvetica" w:hAnsi="Helvetica" w:cs="Helvetica"/>
          <w:color w:val="333333"/>
          <w:sz w:val="21"/>
          <w:szCs w:val="21"/>
        </w:rPr>
        <w:t>Gebenedeyet</w:t>
      </w:r>
      <w:proofErr w:type="spellEnd"/>
      <w:r>
        <w:rPr>
          <w:rFonts w:ascii="Helvetica" w:hAnsi="Helvetica" w:cs="Helvetica"/>
          <w:color w:val="333333"/>
          <w:sz w:val="21"/>
          <w:szCs w:val="21"/>
        </w:rPr>
        <w:t xml:space="preserve"> in Ewigkeit. Amen.</w:t>
      </w:r>
    </w:p>
    <w:p w14:paraId="0444109B" w14:textId="77777777" w:rsidR="002A51DA" w:rsidRDefault="002A51DA" w:rsidP="002A51DA">
      <w:pPr>
        <w:pStyle w:val="berschrift1"/>
      </w:pPr>
      <w:r w:rsidRPr="002A51DA">
        <w:t>Ich acht der Freud auf Erden klein</w:t>
      </w:r>
    </w:p>
    <w:p w14:paraId="423DAA27" w14:textId="77777777" w:rsidR="002A51DA" w:rsidRDefault="002A51DA" w:rsidP="002A51DA">
      <w:pPr>
        <w:pStyle w:val="StandardWeb"/>
        <w:spacing w:before="0" w:beforeAutospacing="0" w:after="150" w:afterAutospacing="0"/>
      </w:pPr>
      <w:r>
        <w:t>1. Ich acht der Freud auf Erden klein,</w:t>
      </w:r>
      <w:r>
        <w:br/>
        <w:t>o Gott, du bist mein Trost allein.</w:t>
      </w:r>
      <w:r>
        <w:br/>
        <w:t>Hab nichts, das mich erfreuen tut,</w:t>
      </w:r>
      <w:r>
        <w:br/>
        <w:t>allein dein Wort machet mir Mut.</w:t>
      </w:r>
    </w:p>
    <w:p w14:paraId="52B57B93" w14:textId="77777777" w:rsidR="002A51DA" w:rsidRDefault="002A51DA" w:rsidP="002A51DA">
      <w:pPr>
        <w:pStyle w:val="StandardWeb"/>
        <w:spacing w:before="0" w:beforeAutospacing="0" w:after="150" w:afterAutospacing="0"/>
      </w:pPr>
      <w:r>
        <w:t>2. Nichts weiß ich, das mich trösten kann,</w:t>
      </w:r>
      <w:r>
        <w:br/>
        <w:t>nur Gottes Gnad in seinem Sohn:</w:t>
      </w:r>
      <w:r>
        <w:br/>
        <w:t>Es hat mich Christus ja erlöst,</w:t>
      </w:r>
      <w:r>
        <w:br/>
      </w:r>
      <w:proofErr w:type="spellStart"/>
      <w:r>
        <w:t>solch’s</w:t>
      </w:r>
      <w:proofErr w:type="spellEnd"/>
      <w:r>
        <w:t xml:space="preserve"> ist </w:t>
      </w:r>
      <w:proofErr w:type="spellStart"/>
      <w:r>
        <w:t>mein’s</w:t>
      </w:r>
      <w:proofErr w:type="spellEnd"/>
      <w:r>
        <w:t xml:space="preserve"> Herzens höchster Trost.</w:t>
      </w:r>
    </w:p>
    <w:p w14:paraId="17529557" w14:textId="77777777" w:rsidR="002A51DA" w:rsidRDefault="002A51DA" w:rsidP="002A51DA">
      <w:pPr>
        <w:pStyle w:val="StandardWeb"/>
        <w:spacing w:before="0" w:beforeAutospacing="0" w:after="150" w:afterAutospacing="0"/>
      </w:pPr>
      <w:r>
        <w:t>3. Nun bitt ich dich, mein treuer Gott,</w:t>
      </w:r>
      <w:r>
        <w:br/>
        <w:t>erhalt mich fest in aller Not</w:t>
      </w:r>
      <w:r>
        <w:br/>
        <w:t>und gib mir durch die Güte dein</w:t>
      </w:r>
      <w:r>
        <w:br/>
        <w:t xml:space="preserve">ein </w:t>
      </w:r>
      <w:proofErr w:type="spellStart"/>
      <w:r>
        <w:t>selig’s</w:t>
      </w:r>
      <w:proofErr w:type="spellEnd"/>
      <w:r>
        <w:t xml:space="preserve"> End im Glauben rein.</w:t>
      </w:r>
    </w:p>
    <w:p w14:paraId="5637E366" w14:textId="77777777" w:rsidR="002A51DA" w:rsidRDefault="002A51DA" w:rsidP="002A51DA">
      <w:pPr>
        <w:pStyle w:val="StandardWeb"/>
        <w:spacing w:before="0" w:beforeAutospacing="0" w:after="150" w:afterAutospacing="0"/>
      </w:pPr>
      <w:r>
        <w:t>4. Das wünsch ich allen Menschen gleich:</w:t>
      </w:r>
      <w:r>
        <w:br/>
        <w:t>o Christe, hilf uns in dein Reich,</w:t>
      </w:r>
      <w:r>
        <w:br/>
        <w:t>verkürz mir auch des Todes Qual</w:t>
      </w:r>
      <w:r>
        <w:br/>
        <w:t xml:space="preserve">und nimm mich in </w:t>
      </w:r>
      <w:proofErr w:type="spellStart"/>
      <w:r>
        <w:t>dein’s</w:t>
      </w:r>
      <w:proofErr w:type="spellEnd"/>
      <w:r>
        <w:t xml:space="preserve"> Himmels Saal.</w:t>
      </w:r>
    </w:p>
    <w:p w14:paraId="391BB41F" w14:textId="77777777" w:rsidR="002A51DA" w:rsidRDefault="002A51DA" w:rsidP="002A51DA">
      <w:pPr>
        <w:pStyle w:val="StandardWeb"/>
        <w:spacing w:before="0" w:beforeAutospacing="0" w:after="150" w:afterAutospacing="0"/>
      </w:pPr>
      <w:r>
        <w:t xml:space="preserve">5. </w:t>
      </w:r>
      <w:proofErr w:type="spellStart"/>
      <w:r>
        <w:t>Klärlich</w:t>
      </w:r>
      <w:proofErr w:type="spellEnd"/>
      <w:r>
        <w:t xml:space="preserve"> wird, Herr, dein göttlich Wort</w:t>
      </w:r>
      <w:r>
        <w:br/>
        <w:t xml:space="preserve">täglich </w:t>
      </w:r>
      <w:proofErr w:type="spellStart"/>
      <w:r>
        <w:t>gelehret</w:t>
      </w:r>
      <w:proofErr w:type="spellEnd"/>
      <w:r>
        <w:t xml:space="preserve"> und gehört:</w:t>
      </w:r>
      <w:r>
        <w:br/>
        <w:t xml:space="preserve">o Herr, zu deinem Wort </w:t>
      </w:r>
      <w:proofErr w:type="spellStart"/>
      <w:r>
        <w:t>verleih</w:t>
      </w:r>
      <w:proofErr w:type="spellEnd"/>
      <w:r>
        <w:br/>
        <w:t>rechten Glauben und Frucht dabei.</w:t>
      </w:r>
    </w:p>
    <w:p w14:paraId="13A80C69" w14:textId="77777777" w:rsidR="002F5F04" w:rsidRDefault="002F5F04" w:rsidP="002F5F04">
      <w:pPr>
        <w:pStyle w:val="berschrift1"/>
      </w:pPr>
      <w:r w:rsidRPr="002F5F04">
        <w:t>Ich bitte dich zu dieser Stund,</w:t>
      </w:r>
    </w:p>
    <w:p w14:paraId="30F0CC98" w14:textId="77777777" w:rsidR="002F5F04" w:rsidRDefault="002F5F04" w:rsidP="002F5F04">
      <w:r w:rsidRPr="002F5F04">
        <w:rPr>
          <w:rStyle w:val="Fett"/>
          <w:b w:val="0"/>
          <w:i/>
        </w:rPr>
        <w:t xml:space="preserve">Am Tage Mariä </w:t>
      </w:r>
      <w:proofErr w:type="spellStart"/>
      <w:r w:rsidRPr="002F5F04">
        <w:rPr>
          <w:rStyle w:val="Fett"/>
          <w:b w:val="0"/>
          <w:i/>
        </w:rPr>
        <w:t>Magdalenä</w:t>
      </w:r>
      <w:proofErr w:type="spellEnd"/>
      <w:r>
        <w:rPr>
          <w:rStyle w:val="Fett"/>
          <w:b w:val="0"/>
          <w:i/>
        </w:rPr>
        <w:br/>
      </w:r>
      <w:r w:rsidRPr="002F5F04">
        <w:rPr>
          <w:i/>
        </w:rPr>
        <w:t>Gebet</w:t>
      </w:r>
    </w:p>
    <w:p w14:paraId="20E5C2C1" w14:textId="77777777" w:rsidR="002F5F04" w:rsidRDefault="002F5F04" w:rsidP="002F5F04">
      <w:pPr>
        <w:pStyle w:val="StandardWeb"/>
        <w:spacing w:before="0" w:beforeAutospacing="0" w:after="150" w:afterAutospacing="0"/>
      </w:pPr>
      <w:r>
        <w:t>Ich bitte dich zu dieser Stund,</w:t>
      </w:r>
      <w:r>
        <w:br/>
        <w:t>Herr Jesu Christ, mit Herz und Mund,</w:t>
      </w:r>
      <w:r>
        <w:br/>
        <w:t xml:space="preserve">Auf </w:t>
      </w:r>
      <w:proofErr w:type="spellStart"/>
      <w:r>
        <w:t>daß</w:t>
      </w:r>
      <w:proofErr w:type="spellEnd"/>
      <w:r>
        <w:t xml:space="preserve"> du </w:t>
      </w:r>
      <w:proofErr w:type="spellStart"/>
      <w:r>
        <w:t>wollst</w:t>
      </w:r>
      <w:proofErr w:type="spellEnd"/>
      <w:r>
        <w:t xml:space="preserve"> ansehen mich</w:t>
      </w:r>
      <w:r>
        <w:br/>
        <w:t>Mit deinen Augen väterlich.</w:t>
      </w:r>
    </w:p>
    <w:p w14:paraId="296D304B" w14:textId="77777777" w:rsidR="002F5F04" w:rsidRDefault="002F5F04" w:rsidP="002F5F04">
      <w:pPr>
        <w:pStyle w:val="StandardWeb"/>
        <w:spacing w:before="0" w:beforeAutospacing="0" w:after="150" w:afterAutospacing="0"/>
      </w:pPr>
      <w:r>
        <w:t>Mit welchen du Herr im Palast</w:t>
      </w:r>
      <w:r>
        <w:br/>
        <w:t>Petrum wohl angesehen hast,</w:t>
      </w:r>
      <w:r>
        <w:br/>
        <w:t>Desgleichen über der Mahlzeit</w:t>
      </w:r>
      <w:r>
        <w:br/>
        <w:t>Die Sünderin in ihrem Leid.</w:t>
      </w:r>
    </w:p>
    <w:p w14:paraId="5CE28057" w14:textId="77777777" w:rsidR="002F5F04" w:rsidRDefault="002F5F04" w:rsidP="002F5F04">
      <w:pPr>
        <w:pStyle w:val="StandardWeb"/>
        <w:spacing w:before="0" w:beforeAutospacing="0" w:after="150" w:afterAutospacing="0"/>
      </w:pPr>
      <w:r>
        <w:t>Den Schächer auch in seiner Pein,</w:t>
      </w:r>
      <w:r>
        <w:br/>
        <w:t>Da er dich bat im Kreuze sein.</w:t>
      </w:r>
      <w:r>
        <w:br/>
        <w:t>O lieber Gott ich bitte dich,</w:t>
      </w:r>
      <w:r>
        <w:br/>
        <w:t xml:space="preserve">Sieh mich ja an so </w:t>
      </w:r>
      <w:proofErr w:type="spellStart"/>
      <w:r>
        <w:t>gnädiglich</w:t>
      </w:r>
      <w:proofErr w:type="spellEnd"/>
      <w:r>
        <w:t>.</w:t>
      </w:r>
    </w:p>
    <w:p w14:paraId="7862744D" w14:textId="77777777" w:rsidR="002F5F04" w:rsidRDefault="002F5F04" w:rsidP="002F5F04">
      <w:pPr>
        <w:pStyle w:val="StandardWeb"/>
        <w:spacing w:before="0" w:beforeAutospacing="0" w:after="150" w:afterAutospacing="0"/>
      </w:pPr>
      <w:proofErr w:type="spellStart"/>
      <w:r>
        <w:t>Laß</w:t>
      </w:r>
      <w:proofErr w:type="spellEnd"/>
      <w:r>
        <w:t xml:space="preserve"> mich auch recht mit Petro dein</w:t>
      </w:r>
      <w:r>
        <w:br/>
        <w:t>Beweinen stets die Sünde mein,</w:t>
      </w:r>
      <w:r>
        <w:br/>
        <w:t>Mit der Sünderin lieben dich</w:t>
      </w:r>
      <w:r>
        <w:br/>
        <w:t xml:space="preserve">Im Glauben fest </w:t>
      </w:r>
      <w:proofErr w:type="spellStart"/>
      <w:r>
        <w:t>beständiglich</w:t>
      </w:r>
      <w:proofErr w:type="spellEnd"/>
      <w:r>
        <w:t>.</w:t>
      </w:r>
    </w:p>
    <w:p w14:paraId="7414A0FC" w14:textId="77777777" w:rsidR="002F5F04" w:rsidRDefault="002F5F04" w:rsidP="002F5F04">
      <w:pPr>
        <w:pStyle w:val="StandardWeb"/>
        <w:spacing w:before="0" w:beforeAutospacing="0" w:after="150" w:afterAutospacing="0"/>
      </w:pPr>
      <w:r>
        <w:t>Und mit dem Schächer recht bereit</w:t>
      </w:r>
      <w:r>
        <w:br/>
        <w:t>Dich sehen in der Ewigkeit,</w:t>
      </w:r>
      <w:r>
        <w:br/>
        <w:t>Dir sagen Lob, Ruhm, Ehr und Preis</w:t>
      </w:r>
      <w:r>
        <w:br/>
      </w:r>
      <w:proofErr w:type="spellStart"/>
      <w:r>
        <w:t>Sammt</w:t>
      </w:r>
      <w:proofErr w:type="spellEnd"/>
      <w:r>
        <w:t xml:space="preserve"> Vater und heiligem Geist.</w:t>
      </w:r>
    </w:p>
    <w:p w14:paraId="47775DE0" w14:textId="77777777" w:rsidR="00DB7058" w:rsidRDefault="00DB7058" w:rsidP="00DB7058">
      <w:pPr>
        <w:pStyle w:val="berschrift1"/>
      </w:pPr>
      <w:r w:rsidRPr="00DB7058">
        <w:t>In Christi Namen komm zu Gott</w:t>
      </w:r>
    </w:p>
    <w:p w14:paraId="495937A9" w14:textId="77777777" w:rsidR="00DB7058" w:rsidRPr="00DB7058" w:rsidRDefault="00DB7058" w:rsidP="00DB7058">
      <w:pPr>
        <w:pStyle w:val="StandardWeb"/>
        <w:spacing w:before="0" w:beforeAutospacing="0" w:after="150" w:afterAutospacing="0"/>
        <w:rPr>
          <w:b/>
          <w:i/>
        </w:rPr>
      </w:pPr>
      <w:r w:rsidRPr="00DB7058">
        <w:rPr>
          <w:rStyle w:val="Fett"/>
          <w:b w:val="0"/>
          <w:i/>
        </w:rPr>
        <w:t>1564</w:t>
      </w:r>
    </w:p>
    <w:p w14:paraId="7EB92DB3" w14:textId="77777777" w:rsidR="00DB7058" w:rsidRDefault="00DB7058" w:rsidP="00DB7058">
      <w:pPr>
        <w:pStyle w:val="StandardWeb"/>
        <w:spacing w:before="0" w:beforeAutospacing="0" w:after="150" w:afterAutospacing="0"/>
      </w:pPr>
      <w:r>
        <w:t>In Christi Namen komm zu Gott,</w:t>
      </w:r>
      <w:r>
        <w:br/>
        <w:t>Durch ihn klag ihm all deine Noth,</w:t>
      </w:r>
      <w:r>
        <w:br/>
        <w:t>Aus seinem Geist sprich: Vater mein,</w:t>
      </w:r>
      <w:r>
        <w:br/>
      </w:r>
      <w:proofErr w:type="spellStart"/>
      <w:r>
        <w:t>Laß</w:t>
      </w:r>
      <w:proofErr w:type="spellEnd"/>
      <w:r>
        <w:t xml:space="preserve"> mich dein Kind und Erbe sein.</w:t>
      </w:r>
    </w:p>
    <w:p w14:paraId="211B2E08" w14:textId="77777777" w:rsidR="00DB7058" w:rsidRDefault="00DB7058" w:rsidP="00DB7058">
      <w:pPr>
        <w:pStyle w:val="StandardWeb"/>
        <w:spacing w:before="0" w:beforeAutospacing="0" w:after="150" w:afterAutospacing="0"/>
      </w:pPr>
      <w:r>
        <w:t>Von wegen sein wirst du erhört</w:t>
      </w:r>
      <w:r>
        <w:br/>
        <w:t>Und allzeit aller Bitt gewährt.</w:t>
      </w:r>
      <w:r>
        <w:br/>
        <w:t>Wenn dein Herz seufzet: Jesu Christ,</w:t>
      </w:r>
      <w:r>
        <w:br/>
        <w:t>So bald du ganz in Gnaden bist.</w:t>
      </w:r>
    </w:p>
    <w:p w14:paraId="2AC1A214" w14:textId="77777777" w:rsidR="00DB7058" w:rsidRDefault="00DB7058" w:rsidP="00DB7058">
      <w:pPr>
        <w:pStyle w:val="StandardWeb"/>
        <w:spacing w:before="0" w:beforeAutospacing="0" w:after="150" w:afterAutospacing="0"/>
      </w:pPr>
      <w:r>
        <w:t>Wer JEsum nicht mit sich zu Gott</w:t>
      </w:r>
      <w:r>
        <w:br/>
      </w:r>
      <w:proofErr w:type="spellStart"/>
      <w:r>
        <w:t>Thut</w:t>
      </w:r>
      <w:proofErr w:type="spellEnd"/>
      <w:r>
        <w:t xml:space="preserve"> bringen stets in aller Noth,</w:t>
      </w:r>
      <w:r>
        <w:br/>
        <w:t>Der schreit vergebens, und verzagt</w:t>
      </w:r>
      <w:r>
        <w:br/>
        <w:t>Und wird an Seel und Leib geplagt.</w:t>
      </w:r>
    </w:p>
    <w:p w14:paraId="6173A371" w14:textId="77777777" w:rsidR="00DB7058" w:rsidRDefault="00DB7058" w:rsidP="00DB7058">
      <w:pPr>
        <w:pStyle w:val="StandardWeb"/>
        <w:spacing w:before="0" w:beforeAutospacing="0" w:after="150" w:afterAutospacing="0"/>
      </w:pPr>
      <w:r>
        <w:t>Hilf Jesu, lieber Herre mein,</w:t>
      </w:r>
      <w:r>
        <w:br/>
      </w:r>
      <w:proofErr w:type="spellStart"/>
      <w:r>
        <w:t>Daß</w:t>
      </w:r>
      <w:proofErr w:type="spellEnd"/>
      <w:r>
        <w:t xml:space="preserve"> wir ehren den Namen dein,</w:t>
      </w:r>
      <w:r>
        <w:br/>
        <w:t>Durch dich zum Vater kommen fort</w:t>
      </w:r>
      <w:r>
        <w:br/>
        <w:t>Und selig werden hie und dort.</w:t>
      </w:r>
    </w:p>
    <w:p w14:paraId="7A3420BB" w14:textId="77777777" w:rsidR="00DB7058" w:rsidRDefault="00DB7058" w:rsidP="00DB7058">
      <w:pPr>
        <w:pStyle w:val="berschrift1"/>
      </w:pPr>
      <w:r w:rsidRPr="00DB7058">
        <w:t>Kommt nun herzu ihr Christen all</w:t>
      </w:r>
    </w:p>
    <w:p w14:paraId="3CD894C1" w14:textId="77777777" w:rsidR="00DB7058" w:rsidRDefault="00DB7058" w:rsidP="00DB7058">
      <w:pPr>
        <w:pStyle w:val="StandardWeb"/>
        <w:spacing w:before="0" w:beforeAutospacing="0" w:after="150" w:afterAutospacing="0"/>
      </w:pPr>
      <w:r>
        <w:rPr>
          <w:rStyle w:val="Hervorhebung"/>
        </w:rPr>
        <w:t>Mel. Vom Himmel hoch.</w:t>
      </w:r>
    </w:p>
    <w:p w14:paraId="5BCF7C77" w14:textId="77777777" w:rsidR="00DB7058" w:rsidRDefault="00DB7058" w:rsidP="00DB7058">
      <w:pPr>
        <w:pStyle w:val="StandardWeb"/>
        <w:spacing w:before="0" w:beforeAutospacing="0" w:after="150" w:afterAutospacing="0"/>
      </w:pPr>
      <w:r>
        <w:t>Kommt nun herzu ihr Christen all</w:t>
      </w:r>
      <w:r>
        <w:br/>
        <w:t>Und lobet Gott mit reichem Schall.</w:t>
      </w:r>
      <w:r>
        <w:br/>
        <w:t xml:space="preserve">Dem Herr zu danken seid </w:t>
      </w:r>
      <w:proofErr w:type="spellStart"/>
      <w:r>
        <w:t>verpflicht</w:t>
      </w:r>
      <w:proofErr w:type="spellEnd"/>
      <w:r>
        <w:t>,</w:t>
      </w:r>
      <w:r>
        <w:br/>
        <w:t>Kommt fröhlich vor sein Angesicht.</w:t>
      </w:r>
    </w:p>
    <w:p w14:paraId="41E6BE97" w14:textId="77777777" w:rsidR="00DB7058" w:rsidRDefault="00DB7058" w:rsidP="00DB7058">
      <w:pPr>
        <w:pStyle w:val="StandardWeb"/>
        <w:spacing w:before="0" w:beforeAutospacing="0" w:after="150" w:afterAutospacing="0"/>
      </w:pPr>
      <w:r>
        <w:t>Jauchzet dem Hort mit Freuden viel,</w:t>
      </w:r>
      <w:r>
        <w:br/>
        <w:t>Mit Psalmen und mit Saitenspiel,</w:t>
      </w:r>
      <w:r>
        <w:br/>
        <w:t>Singet dem Herrn mit neuem Muth,</w:t>
      </w:r>
      <w:r>
        <w:br/>
        <w:t>Sein Sohn ist unser Fleisch und Blut.</w:t>
      </w:r>
    </w:p>
    <w:p w14:paraId="4C2A8D22" w14:textId="77777777" w:rsidR="00DB7058" w:rsidRDefault="00DB7058" w:rsidP="00DB7058">
      <w:pPr>
        <w:pStyle w:val="StandardWeb"/>
        <w:spacing w:before="0" w:beforeAutospacing="0" w:after="150" w:afterAutospacing="0"/>
      </w:pPr>
      <w:r>
        <w:t xml:space="preserve">Preise all seine </w:t>
      </w:r>
      <w:proofErr w:type="spellStart"/>
      <w:r>
        <w:t>Wunderthat</w:t>
      </w:r>
      <w:proofErr w:type="spellEnd"/>
      <w:r>
        <w:t>,</w:t>
      </w:r>
      <w:r>
        <w:br/>
        <w:t>Was er an uns gewendet hat,</w:t>
      </w:r>
      <w:r>
        <w:br/>
      </w:r>
      <w:proofErr w:type="spellStart"/>
      <w:r>
        <w:t>Daß</w:t>
      </w:r>
      <w:proofErr w:type="spellEnd"/>
      <w:r>
        <w:t xml:space="preserve"> alle Welt </w:t>
      </w:r>
      <w:proofErr w:type="spellStart"/>
      <w:r>
        <w:t>mög</w:t>
      </w:r>
      <w:proofErr w:type="spellEnd"/>
      <w:r>
        <w:t xml:space="preserve"> hören das</w:t>
      </w:r>
      <w:r>
        <w:br/>
        <w:t xml:space="preserve">Und sich zu ihm bekehren </w:t>
      </w:r>
      <w:proofErr w:type="spellStart"/>
      <w:r>
        <w:t>laß</w:t>
      </w:r>
      <w:proofErr w:type="spellEnd"/>
      <w:r>
        <w:t>.</w:t>
      </w:r>
    </w:p>
    <w:p w14:paraId="177528DF" w14:textId="77777777" w:rsidR="00DB7058" w:rsidRDefault="00DB7058" w:rsidP="00DB7058">
      <w:pPr>
        <w:pStyle w:val="StandardWeb"/>
        <w:spacing w:before="0" w:beforeAutospacing="0" w:after="150" w:afterAutospacing="0"/>
      </w:pPr>
      <w:r>
        <w:t>Der Herr ist groß und wunderbar</w:t>
      </w:r>
      <w:r>
        <w:br/>
        <w:t>Und sitzt ob aller Engel Schaar.</w:t>
      </w:r>
      <w:r>
        <w:br/>
        <w:t>All Heiden Götter Götzen sind,</w:t>
      </w:r>
      <w:r>
        <w:br/>
        <w:t xml:space="preserve">Des Herren gleich man nirgend </w:t>
      </w:r>
      <w:proofErr w:type="spellStart"/>
      <w:r>
        <w:t>findt</w:t>
      </w:r>
      <w:proofErr w:type="spellEnd"/>
      <w:r>
        <w:t>.</w:t>
      </w:r>
    </w:p>
    <w:p w14:paraId="04ADAC7C" w14:textId="77777777" w:rsidR="00DB7058" w:rsidRDefault="00DB7058" w:rsidP="00DB7058">
      <w:pPr>
        <w:pStyle w:val="StandardWeb"/>
        <w:spacing w:before="0" w:beforeAutospacing="0" w:after="150" w:afterAutospacing="0"/>
      </w:pPr>
      <w:r>
        <w:t>Den Himmel hat er fein gebaut,</w:t>
      </w:r>
      <w:r>
        <w:br/>
        <w:t>Der aller Menschen Herzen schaut.</w:t>
      </w:r>
      <w:r>
        <w:br/>
        <w:t xml:space="preserve">Die </w:t>
      </w:r>
      <w:proofErr w:type="spellStart"/>
      <w:r>
        <w:t>Erd</w:t>
      </w:r>
      <w:proofErr w:type="spellEnd"/>
      <w:r>
        <w:t>, die Berg und alles Land</w:t>
      </w:r>
      <w:r>
        <w:br/>
        <w:t>Ist in seiner göttlichen Hand.</w:t>
      </w:r>
    </w:p>
    <w:p w14:paraId="15BED0BD" w14:textId="77777777" w:rsidR="00DB7058" w:rsidRDefault="00DB7058" w:rsidP="00DB7058">
      <w:pPr>
        <w:pStyle w:val="StandardWeb"/>
        <w:spacing w:before="0" w:beforeAutospacing="0" w:after="150" w:afterAutospacing="0"/>
      </w:pPr>
      <w:r>
        <w:t>Sein ist das Meer, er hats gemacht,</w:t>
      </w:r>
      <w:r>
        <w:br/>
        <w:t xml:space="preserve">Und was die </w:t>
      </w:r>
      <w:proofErr w:type="spellStart"/>
      <w:r>
        <w:t>Erd</w:t>
      </w:r>
      <w:proofErr w:type="spellEnd"/>
      <w:r>
        <w:t xml:space="preserve"> für </w:t>
      </w:r>
      <w:proofErr w:type="spellStart"/>
      <w:r>
        <w:t>Frücht</w:t>
      </w:r>
      <w:proofErr w:type="spellEnd"/>
      <w:r>
        <w:t xml:space="preserve"> hat bracht.</w:t>
      </w:r>
      <w:r>
        <w:br/>
        <w:t xml:space="preserve">Erkennet, </w:t>
      </w:r>
      <w:proofErr w:type="spellStart"/>
      <w:r>
        <w:t>daß</w:t>
      </w:r>
      <w:proofErr w:type="spellEnd"/>
      <w:r>
        <w:t xml:space="preserve"> er ist der Herr,</w:t>
      </w:r>
      <w:r>
        <w:br/>
      </w:r>
      <w:proofErr w:type="spellStart"/>
      <w:r>
        <w:t>Laßt</w:t>
      </w:r>
      <w:proofErr w:type="spellEnd"/>
      <w:r>
        <w:t xml:space="preserve"> uns all dienen seiner Ehr.</w:t>
      </w:r>
    </w:p>
    <w:p w14:paraId="545AA545" w14:textId="77777777" w:rsidR="00DB7058" w:rsidRDefault="00DB7058" w:rsidP="00DB7058">
      <w:pPr>
        <w:pStyle w:val="StandardWeb"/>
        <w:spacing w:before="0" w:beforeAutospacing="0" w:after="150" w:afterAutospacing="0"/>
      </w:pPr>
      <w:r>
        <w:t xml:space="preserve">Kommt </w:t>
      </w:r>
      <w:proofErr w:type="spellStart"/>
      <w:r>
        <w:t>laßt</w:t>
      </w:r>
      <w:proofErr w:type="spellEnd"/>
      <w:r>
        <w:t xml:space="preserve"> uns knieen früh und </w:t>
      </w:r>
      <w:proofErr w:type="spellStart"/>
      <w:r>
        <w:t>spat</w:t>
      </w:r>
      <w:proofErr w:type="spellEnd"/>
      <w:r>
        <w:t>,</w:t>
      </w:r>
      <w:r>
        <w:br/>
        <w:t>Denn der Herr uns erschaffen hat.</w:t>
      </w:r>
      <w:r>
        <w:br/>
        <w:t xml:space="preserve">Wir sind sein Schaf und seine </w:t>
      </w:r>
      <w:proofErr w:type="spellStart"/>
      <w:r>
        <w:t>Leut</w:t>
      </w:r>
      <w:proofErr w:type="spellEnd"/>
      <w:r>
        <w:t>,</w:t>
      </w:r>
      <w:r>
        <w:br/>
        <w:t xml:space="preserve">Er führt uns recht auf guter </w:t>
      </w:r>
      <w:proofErr w:type="spellStart"/>
      <w:r>
        <w:t>Weid</w:t>
      </w:r>
      <w:proofErr w:type="spellEnd"/>
      <w:r>
        <w:t>.</w:t>
      </w:r>
    </w:p>
    <w:p w14:paraId="34833444" w14:textId="77777777" w:rsidR="00DB7058" w:rsidRDefault="00DB7058" w:rsidP="00DB7058">
      <w:pPr>
        <w:pStyle w:val="StandardWeb"/>
        <w:spacing w:before="0" w:beforeAutospacing="0" w:after="150" w:afterAutospacing="0"/>
      </w:pPr>
      <w:r>
        <w:t>Sehr unser Heiland Jesus Christ,</w:t>
      </w:r>
      <w:r>
        <w:br/>
        <w:t>Der in der armen Krippen ist,</w:t>
      </w:r>
      <w:r>
        <w:br/>
        <w:t>Ist unser König unverrückt,</w:t>
      </w:r>
      <w:r>
        <w:br/>
        <w:t>Sein Reich gar herrlich hat geschmückt.</w:t>
      </w:r>
    </w:p>
    <w:p w14:paraId="2878D345" w14:textId="77777777" w:rsidR="00DB7058" w:rsidRDefault="00DB7058" w:rsidP="00DB7058">
      <w:pPr>
        <w:pStyle w:val="StandardWeb"/>
        <w:spacing w:before="0" w:beforeAutospacing="0" w:after="150" w:afterAutospacing="0"/>
      </w:pPr>
      <w:r>
        <w:t xml:space="preserve">Vom End zu End sein Wort </w:t>
      </w:r>
      <w:proofErr w:type="spellStart"/>
      <w:r>
        <w:t>ausbreit</w:t>
      </w:r>
      <w:proofErr w:type="spellEnd"/>
      <w:r>
        <w:t>,</w:t>
      </w:r>
      <w:r>
        <w:br/>
        <w:t xml:space="preserve">Das soll </w:t>
      </w:r>
      <w:proofErr w:type="spellStart"/>
      <w:r>
        <w:t>bestehn</w:t>
      </w:r>
      <w:proofErr w:type="spellEnd"/>
      <w:r>
        <w:t xml:space="preserve"> in Ewigkeit,</w:t>
      </w:r>
      <w:r>
        <w:br/>
        <w:t>Gleich wie du selber ewig bist,</w:t>
      </w:r>
      <w:r>
        <w:br/>
        <w:t>O zartes Kind Herr Jesu Christ.</w:t>
      </w:r>
    </w:p>
    <w:p w14:paraId="3E4DCB3E" w14:textId="77777777" w:rsidR="00DB7058" w:rsidRDefault="00DB7058" w:rsidP="00DB7058">
      <w:pPr>
        <w:pStyle w:val="StandardWeb"/>
        <w:spacing w:before="0" w:beforeAutospacing="0" w:after="150" w:afterAutospacing="0"/>
      </w:pPr>
      <w:proofErr w:type="spellStart"/>
      <w:r>
        <w:t>Deß</w:t>
      </w:r>
      <w:proofErr w:type="spellEnd"/>
      <w:r>
        <w:t xml:space="preserve"> freuet sich das Erdreich ganz,</w:t>
      </w:r>
      <w:r>
        <w:br/>
        <w:t>Die Inseln sehen neuen Glanz.</w:t>
      </w:r>
      <w:r>
        <w:br/>
        <w:t xml:space="preserve">Er </w:t>
      </w:r>
      <w:proofErr w:type="spellStart"/>
      <w:r>
        <w:t>thut</w:t>
      </w:r>
      <w:proofErr w:type="spellEnd"/>
      <w:r>
        <w:t xml:space="preserve"> Wunder, </w:t>
      </w:r>
      <w:proofErr w:type="spellStart"/>
      <w:r>
        <w:t>giebt</w:t>
      </w:r>
      <w:proofErr w:type="spellEnd"/>
      <w:r>
        <w:t xml:space="preserve"> </w:t>
      </w:r>
      <w:proofErr w:type="spellStart"/>
      <w:r>
        <w:t>Grechtigkeit</w:t>
      </w:r>
      <w:proofErr w:type="spellEnd"/>
      <w:r>
        <w:t>,</w:t>
      </w:r>
      <w:r>
        <w:br/>
        <w:t>Erlöst vom Tod und allem Leid.</w:t>
      </w:r>
    </w:p>
    <w:p w14:paraId="497AE6CF" w14:textId="77777777" w:rsidR="00DB7058" w:rsidRDefault="00DB7058" w:rsidP="00DB7058">
      <w:pPr>
        <w:pStyle w:val="StandardWeb"/>
        <w:spacing w:before="0" w:beforeAutospacing="0" w:after="150" w:afterAutospacing="0"/>
      </w:pPr>
      <w:r>
        <w:t>Gott Vater an sein Gnad hat dacht</w:t>
      </w:r>
      <w:r>
        <w:br/>
        <w:t xml:space="preserve">Und den Heiland </w:t>
      </w:r>
      <w:proofErr w:type="spellStart"/>
      <w:r>
        <w:t>herfürgebracht</w:t>
      </w:r>
      <w:proofErr w:type="spellEnd"/>
      <w:r>
        <w:t>.</w:t>
      </w:r>
      <w:r>
        <w:br/>
        <w:t>Christus der ewig Gottessohn</w:t>
      </w:r>
      <w:r>
        <w:br/>
        <w:t>Ist unser Bruder worden nun.</w:t>
      </w:r>
    </w:p>
    <w:p w14:paraId="0AF57283" w14:textId="77777777" w:rsidR="00DB7058" w:rsidRDefault="00DB7058" w:rsidP="00DB7058">
      <w:pPr>
        <w:pStyle w:val="StandardWeb"/>
        <w:spacing w:before="0" w:beforeAutospacing="0" w:after="150" w:afterAutospacing="0"/>
      </w:pPr>
      <w:r>
        <w:t>Er steht in seiner Christenheit,</w:t>
      </w:r>
      <w:r>
        <w:br/>
        <w:t xml:space="preserve">Da lebt man seiner </w:t>
      </w:r>
      <w:proofErr w:type="spellStart"/>
      <w:r>
        <w:t>Grechtigkeit</w:t>
      </w:r>
      <w:proofErr w:type="spellEnd"/>
      <w:r>
        <w:t>,</w:t>
      </w:r>
      <w:r>
        <w:br/>
        <w:t>Ganz herrlich, prächtig und mit Freud,</w:t>
      </w:r>
      <w:r>
        <w:br/>
        <w:t>Andächtig wider alles Leid.</w:t>
      </w:r>
    </w:p>
    <w:p w14:paraId="0536C0DE" w14:textId="77777777" w:rsidR="00DB7058" w:rsidRDefault="00DB7058" w:rsidP="00DB7058">
      <w:pPr>
        <w:pStyle w:val="StandardWeb"/>
        <w:spacing w:before="0" w:beforeAutospacing="0" w:after="150" w:afterAutospacing="0"/>
      </w:pPr>
      <w:r>
        <w:t>Dawider trotzt das höllisch Heer</w:t>
      </w:r>
      <w:r>
        <w:br/>
        <w:t>Und brauset gräulich wie das Meer.</w:t>
      </w:r>
      <w:r>
        <w:br/>
      </w:r>
      <w:proofErr w:type="spellStart"/>
      <w:r>
        <w:t>Daß</w:t>
      </w:r>
      <w:proofErr w:type="spellEnd"/>
      <w:r>
        <w:t xml:space="preserve"> ein Theil stracks sein Lehr </w:t>
      </w:r>
      <w:proofErr w:type="spellStart"/>
      <w:r>
        <w:t>vernicht</w:t>
      </w:r>
      <w:proofErr w:type="spellEnd"/>
      <w:r>
        <w:t>,</w:t>
      </w:r>
      <w:r>
        <w:br/>
        <w:t>Blutig das andre gegen ficht.</w:t>
      </w:r>
    </w:p>
    <w:p w14:paraId="2091BDBF" w14:textId="77777777" w:rsidR="00DB7058" w:rsidRDefault="00DB7058" w:rsidP="00DB7058">
      <w:pPr>
        <w:pStyle w:val="StandardWeb"/>
        <w:spacing w:before="0" w:beforeAutospacing="0" w:after="150" w:afterAutospacing="0"/>
      </w:pPr>
      <w:r>
        <w:t>Doch Er sitzt hoch in seinem Thron</w:t>
      </w:r>
      <w:r>
        <w:br/>
        <w:t xml:space="preserve">Und </w:t>
      </w:r>
      <w:proofErr w:type="spellStart"/>
      <w:r>
        <w:t>läßt</w:t>
      </w:r>
      <w:proofErr w:type="spellEnd"/>
      <w:r>
        <w:t xml:space="preserve"> sein Wort stets fürder </w:t>
      </w:r>
      <w:proofErr w:type="spellStart"/>
      <w:r>
        <w:t>gehn</w:t>
      </w:r>
      <w:proofErr w:type="spellEnd"/>
      <w:r>
        <w:t>.</w:t>
      </w:r>
      <w:r>
        <w:br/>
        <w:t>Er macht uns heilig fromm gerecht,</w:t>
      </w:r>
      <w:r>
        <w:br/>
        <w:t xml:space="preserve">Er </w:t>
      </w:r>
      <w:proofErr w:type="spellStart"/>
      <w:r>
        <w:t>thut</w:t>
      </w:r>
      <w:proofErr w:type="spellEnd"/>
      <w:r>
        <w:t xml:space="preserve"> seins Vaters Willen recht.</w:t>
      </w:r>
    </w:p>
    <w:p w14:paraId="12290B9A" w14:textId="77777777" w:rsidR="00DB7058" w:rsidRDefault="00DB7058" w:rsidP="00DB7058">
      <w:pPr>
        <w:pStyle w:val="StandardWeb"/>
        <w:spacing w:before="0" w:beforeAutospacing="0" w:after="150" w:afterAutospacing="0"/>
      </w:pPr>
      <w:r>
        <w:t>So ihr nun hört sein Stimme heut,</w:t>
      </w:r>
      <w:r>
        <w:br/>
        <w:t xml:space="preserve">So folget ihm als fromme </w:t>
      </w:r>
      <w:proofErr w:type="spellStart"/>
      <w:r>
        <w:t>Leut</w:t>
      </w:r>
      <w:proofErr w:type="spellEnd"/>
      <w:r>
        <w:t>,</w:t>
      </w:r>
      <w:r>
        <w:br/>
        <w:t>Verstocket ja nicht euer Herz</w:t>
      </w:r>
      <w:r>
        <w:br/>
        <w:t>Und wendet euch nicht hinterwärts.</w:t>
      </w:r>
    </w:p>
    <w:p w14:paraId="4BAEC3CC" w14:textId="77777777" w:rsidR="00DB7058" w:rsidRDefault="00DB7058" w:rsidP="00DB7058">
      <w:pPr>
        <w:pStyle w:val="StandardWeb"/>
        <w:spacing w:before="0" w:beforeAutospacing="0" w:after="150" w:afterAutospacing="0"/>
      </w:pPr>
      <w:r>
        <w:t xml:space="preserve">Folget des </w:t>
      </w:r>
      <w:proofErr w:type="spellStart"/>
      <w:r>
        <w:t>heilgen</w:t>
      </w:r>
      <w:proofErr w:type="spellEnd"/>
      <w:r>
        <w:t xml:space="preserve"> Geistes Sinn,</w:t>
      </w:r>
      <w:r>
        <w:br/>
        <w:t>Hasset das Arg und liebet ihn.</w:t>
      </w:r>
      <w:r>
        <w:br/>
        <w:t>Bei seiner Lehr bleibt immerdar,</w:t>
      </w:r>
      <w:r>
        <w:br/>
        <w:t>So soll euch schaden kein Gefahr.</w:t>
      </w:r>
    </w:p>
    <w:p w14:paraId="0A9A5370" w14:textId="77777777" w:rsidR="00DB7058" w:rsidRDefault="00DB7058" w:rsidP="00DB7058">
      <w:pPr>
        <w:pStyle w:val="StandardWeb"/>
        <w:spacing w:before="0" w:beforeAutospacing="0" w:after="150" w:afterAutospacing="0"/>
      </w:pPr>
      <w:r>
        <w:t xml:space="preserve">Ihr </w:t>
      </w:r>
      <w:proofErr w:type="spellStart"/>
      <w:r>
        <w:t>Grechten</w:t>
      </w:r>
      <w:proofErr w:type="spellEnd"/>
      <w:r>
        <w:t xml:space="preserve"> freut euch, danket Gott,</w:t>
      </w:r>
      <w:r>
        <w:br/>
        <w:t xml:space="preserve">Der euch sein Sohn </w:t>
      </w:r>
      <w:proofErr w:type="spellStart"/>
      <w:r>
        <w:t>geschenket</w:t>
      </w:r>
      <w:proofErr w:type="spellEnd"/>
      <w:r>
        <w:t xml:space="preserve"> hat.</w:t>
      </w:r>
      <w:r>
        <w:br/>
        <w:t>Nehmt euch nur keinen andern für,</w:t>
      </w:r>
      <w:r>
        <w:br/>
        <w:t>Er ist allein der Gnaden Thür.</w:t>
      </w:r>
    </w:p>
    <w:p w14:paraId="5D7F997F" w14:textId="77777777" w:rsidR="00DB7058" w:rsidRDefault="00DB7058" w:rsidP="00DB7058">
      <w:pPr>
        <w:pStyle w:val="StandardWeb"/>
        <w:spacing w:before="0" w:beforeAutospacing="0" w:after="150" w:afterAutospacing="0"/>
      </w:pPr>
      <w:r>
        <w:t>Ach Herr, du bist mein treuer Gott,</w:t>
      </w:r>
      <w:r>
        <w:br/>
      </w:r>
      <w:proofErr w:type="spellStart"/>
      <w:r>
        <w:t>Vergiebst</w:t>
      </w:r>
      <w:proofErr w:type="spellEnd"/>
      <w:r>
        <w:t xml:space="preserve"> all </w:t>
      </w:r>
      <w:proofErr w:type="spellStart"/>
      <w:r>
        <w:t>Sünd</w:t>
      </w:r>
      <w:proofErr w:type="spellEnd"/>
      <w:r>
        <w:t xml:space="preserve"> und </w:t>
      </w:r>
      <w:proofErr w:type="spellStart"/>
      <w:r>
        <w:t>Missethat</w:t>
      </w:r>
      <w:proofErr w:type="spellEnd"/>
      <w:r>
        <w:t>.</w:t>
      </w:r>
      <w:r>
        <w:br/>
        <w:t>Ach Jesu Christ du süßer Hort,</w:t>
      </w:r>
      <w:r>
        <w:br/>
        <w:t>Sei uns gnädig allhie und dort.</w:t>
      </w:r>
    </w:p>
    <w:p w14:paraId="0330849E" w14:textId="77777777" w:rsidR="00DB7058" w:rsidRDefault="00DB7058" w:rsidP="00DB7058">
      <w:pPr>
        <w:pStyle w:val="StandardWeb"/>
        <w:spacing w:before="0" w:beforeAutospacing="0" w:after="150" w:afterAutospacing="0"/>
      </w:pPr>
      <w:r>
        <w:t xml:space="preserve">Du </w:t>
      </w:r>
      <w:proofErr w:type="spellStart"/>
      <w:r>
        <w:t>werthes</w:t>
      </w:r>
      <w:proofErr w:type="spellEnd"/>
      <w:r>
        <w:t xml:space="preserve"> Licht, komm in mein Herz,</w:t>
      </w:r>
      <w:r>
        <w:br/>
      </w:r>
      <w:proofErr w:type="spellStart"/>
      <w:r>
        <w:t>Laß</w:t>
      </w:r>
      <w:proofErr w:type="spellEnd"/>
      <w:r>
        <w:t xml:space="preserve"> mich dein sein, still allen Schmerz.</w:t>
      </w:r>
      <w:r>
        <w:br/>
      </w:r>
      <w:proofErr w:type="spellStart"/>
      <w:r>
        <w:t>Gieb</w:t>
      </w:r>
      <w:proofErr w:type="spellEnd"/>
      <w:r>
        <w:t xml:space="preserve"> Stärk und mehr des Glaubens Trost,</w:t>
      </w:r>
      <w:r>
        <w:br/>
        <w:t>Herr Christ, du hast mich ja erlöst.</w:t>
      </w:r>
    </w:p>
    <w:p w14:paraId="775C4EF4" w14:textId="77777777" w:rsidR="00DB7058" w:rsidRDefault="00DB7058" w:rsidP="00DB7058">
      <w:pPr>
        <w:pStyle w:val="StandardWeb"/>
        <w:spacing w:before="0" w:beforeAutospacing="0" w:after="150" w:afterAutospacing="0"/>
      </w:pPr>
      <w:r>
        <w:t>Nun freu sich alle Christenheit,</w:t>
      </w:r>
      <w:r>
        <w:br/>
        <w:t xml:space="preserve">Gotts Sohn ist unsre </w:t>
      </w:r>
      <w:proofErr w:type="spellStart"/>
      <w:r>
        <w:t>Grechtigkeit</w:t>
      </w:r>
      <w:proofErr w:type="spellEnd"/>
      <w:r>
        <w:t>,</w:t>
      </w:r>
      <w:r>
        <w:br/>
        <w:t>Ja unser Fleisch, Blut, Haut und Bein,</w:t>
      </w:r>
      <w:r>
        <w:br/>
        <w:t>Trotz allen Teufeln insgemein.</w:t>
      </w:r>
    </w:p>
    <w:p w14:paraId="2B4DD144" w14:textId="77777777" w:rsidR="00DB7058" w:rsidRDefault="00DB7058" w:rsidP="00DB7058">
      <w:pPr>
        <w:pStyle w:val="StandardWeb"/>
        <w:spacing w:before="0" w:beforeAutospacing="0" w:after="150" w:afterAutospacing="0"/>
      </w:pPr>
      <w:r>
        <w:t xml:space="preserve">Amen, das </w:t>
      </w:r>
      <w:proofErr w:type="spellStart"/>
      <w:r>
        <w:t>giebst</w:t>
      </w:r>
      <w:proofErr w:type="spellEnd"/>
      <w:r>
        <w:t xml:space="preserve"> du liebes Kind,</w:t>
      </w:r>
      <w:r>
        <w:br/>
      </w:r>
      <w:proofErr w:type="spellStart"/>
      <w:r>
        <w:t>Daß</w:t>
      </w:r>
      <w:proofErr w:type="spellEnd"/>
      <w:r>
        <w:t xml:space="preserve"> wir nun deine Brüder sind.</w:t>
      </w:r>
      <w:r>
        <w:br/>
        <w:t>Dir sei Lob, Preis und Ehr allein,</w:t>
      </w:r>
      <w:r>
        <w:br/>
        <w:t xml:space="preserve">Herzallerliebstes </w:t>
      </w:r>
      <w:proofErr w:type="spellStart"/>
      <w:r>
        <w:t>Jesulein</w:t>
      </w:r>
      <w:proofErr w:type="spellEnd"/>
      <w:r>
        <w:t>. Amen.</w:t>
      </w:r>
    </w:p>
    <w:p w14:paraId="0264EEC6" w14:textId="77777777" w:rsidR="002A51DA" w:rsidRDefault="002A51DA" w:rsidP="002A51DA">
      <w:pPr>
        <w:pStyle w:val="berschrift1"/>
        <w:spacing w:before="0" w:beforeAutospacing="0" w:after="0"/>
        <w:rPr>
          <w:rFonts w:ascii="inherit" w:hAnsi="inherit"/>
          <w:b w:val="0"/>
          <w:bCs w:val="0"/>
          <w:sz w:val="54"/>
          <w:szCs w:val="54"/>
        </w:rPr>
      </w:pPr>
      <w:proofErr w:type="spellStart"/>
      <w:r w:rsidRPr="002A51DA">
        <w:rPr>
          <w:rFonts w:ascii="inherit" w:hAnsi="inherit"/>
          <w:b w:val="0"/>
          <w:bCs w:val="0"/>
          <w:sz w:val="54"/>
          <w:szCs w:val="54"/>
        </w:rPr>
        <w:t>Laß</w:t>
      </w:r>
      <w:proofErr w:type="spellEnd"/>
      <w:r w:rsidRPr="002A51DA">
        <w:rPr>
          <w:rFonts w:ascii="inherit" w:hAnsi="inherit"/>
          <w:b w:val="0"/>
          <w:bCs w:val="0"/>
          <w:sz w:val="54"/>
          <w:szCs w:val="54"/>
        </w:rPr>
        <w:t xml:space="preserve"> mich dein sein und bleiben</w:t>
      </w:r>
    </w:p>
    <w:p w14:paraId="7528E6A3" w14:textId="77777777" w:rsidR="002A51DA" w:rsidRDefault="002A51DA" w:rsidP="002A51DA">
      <w:pPr>
        <w:pStyle w:val="StandardWeb"/>
        <w:spacing w:before="0" w:beforeAutospacing="0" w:after="150" w:afterAutospacing="0"/>
      </w:pPr>
      <w:r>
        <w:t>1. Lass mich Dein sein und bleiben,</w:t>
      </w:r>
      <w:r>
        <w:br/>
        <w:t>Du treuer Gott und Herr,</w:t>
      </w:r>
      <w:r>
        <w:br/>
        <w:t xml:space="preserve">von Dir </w:t>
      </w:r>
      <w:proofErr w:type="spellStart"/>
      <w:r>
        <w:t>laß</w:t>
      </w:r>
      <w:proofErr w:type="spellEnd"/>
      <w:r>
        <w:t xml:space="preserve"> mich nichts treiben,</w:t>
      </w:r>
      <w:r>
        <w:br/>
        <w:t>halt mich bei Deiner Lehr.</w:t>
      </w:r>
      <w:r>
        <w:br/>
        <w:t>Herr, lass mich nur nicht wanken,</w:t>
      </w:r>
      <w:r>
        <w:br/>
        <w:t>gib mir Beständigkeit,</w:t>
      </w:r>
      <w:r>
        <w:br/>
        <w:t>dafür will ich Dir danken</w:t>
      </w:r>
      <w:r>
        <w:br/>
        <w:t>in alle Ewigkeit.</w:t>
      </w:r>
    </w:p>
    <w:p w14:paraId="3D24EAB6" w14:textId="77777777" w:rsidR="002A51DA" w:rsidRDefault="002A51DA" w:rsidP="002A51DA">
      <w:pPr>
        <w:pStyle w:val="StandardWeb"/>
        <w:spacing w:before="0" w:beforeAutospacing="0" w:after="150" w:afterAutospacing="0"/>
      </w:pPr>
      <w:r>
        <w:t>2. Herr Jesu Christ, mein Leben,</w:t>
      </w:r>
      <w:r>
        <w:br/>
        <w:t xml:space="preserve">mein Heil und </w:t>
      </w:r>
      <w:proofErr w:type="spellStart"/>
      <w:r>
        <w:t>ein’ger</w:t>
      </w:r>
      <w:proofErr w:type="spellEnd"/>
      <w:r>
        <w:t xml:space="preserve"> Trost,</w:t>
      </w:r>
      <w:r>
        <w:br/>
        <w:t>Dir tu ich mich ergeben,</w:t>
      </w:r>
      <w:r>
        <w:br/>
        <w:t xml:space="preserve">Du hast mich </w:t>
      </w:r>
      <w:proofErr w:type="spellStart"/>
      <w:r>
        <w:t>teu’r</w:t>
      </w:r>
      <w:proofErr w:type="spellEnd"/>
      <w:r>
        <w:t xml:space="preserve"> erlöst.</w:t>
      </w:r>
      <w:r>
        <w:br/>
        <w:t xml:space="preserve">Mit deinem </w:t>
      </w:r>
      <w:proofErr w:type="spellStart"/>
      <w:r>
        <w:t>Blutvergiessen</w:t>
      </w:r>
      <w:proofErr w:type="spellEnd"/>
      <w:r>
        <w:t>,</w:t>
      </w:r>
      <w:r>
        <w:br/>
        <w:t>mit großem Weh und Leid;</w:t>
      </w:r>
      <w:r>
        <w:br/>
      </w:r>
      <w:proofErr w:type="spellStart"/>
      <w:r>
        <w:t>Laß</w:t>
      </w:r>
      <w:proofErr w:type="spellEnd"/>
      <w:r>
        <w:t xml:space="preserve"> mich des auch </w:t>
      </w:r>
      <w:proofErr w:type="spellStart"/>
      <w:r>
        <w:t>geniessen</w:t>
      </w:r>
      <w:proofErr w:type="spellEnd"/>
      <w:r>
        <w:br/>
        <w:t>zu meiner Seligkeit!</w:t>
      </w:r>
    </w:p>
    <w:p w14:paraId="4C4D1D76" w14:textId="77777777" w:rsidR="002A51DA" w:rsidRDefault="002A51DA" w:rsidP="002A51DA">
      <w:pPr>
        <w:pStyle w:val="StandardWeb"/>
        <w:spacing w:before="0" w:beforeAutospacing="0" w:after="150" w:afterAutospacing="0"/>
      </w:pPr>
      <w:r>
        <w:t xml:space="preserve">3. O </w:t>
      </w:r>
      <w:proofErr w:type="spellStart"/>
      <w:r>
        <w:t>Heil’ger</w:t>
      </w:r>
      <w:proofErr w:type="spellEnd"/>
      <w:r>
        <w:t xml:space="preserve"> Geist, mein Tröster,</w:t>
      </w:r>
      <w:r>
        <w:br/>
        <w:t>mein Licht und teures Pfand,</w:t>
      </w:r>
      <w:r>
        <w:br/>
      </w:r>
      <w:proofErr w:type="spellStart"/>
      <w:r>
        <w:t>laß</w:t>
      </w:r>
      <w:proofErr w:type="spellEnd"/>
      <w:r>
        <w:t xml:space="preserve"> mich Christ, </w:t>
      </w:r>
      <w:proofErr w:type="spellStart"/>
      <w:r>
        <w:t>mein’n</w:t>
      </w:r>
      <w:proofErr w:type="spellEnd"/>
      <w:r>
        <w:t xml:space="preserve"> Erlöser,</w:t>
      </w:r>
      <w:r>
        <w:br/>
        <w:t xml:space="preserve">den ich im </w:t>
      </w:r>
      <w:proofErr w:type="spellStart"/>
      <w:r>
        <w:t>Glaub’n</w:t>
      </w:r>
      <w:proofErr w:type="spellEnd"/>
      <w:r>
        <w:t xml:space="preserve"> erkannt,</w:t>
      </w:r>
      <w:r>
        <w:br/>
        <w:t>bis an mein End‘ bekennen,</w:t>
      </w:r>
      <w:r>
        <w:br/>
        <w:t>stärk mich in letzter Not,</w:t>
      </w:r>
      <w:r>
        <w:br/>
        <w:t xml:space="preserve">von dir </w:t>
      </w:r>
      <w:proofErr w:type="spellStart"/>
      <w:r>
        <w:t>laß</w:t>
      </w:r>
      <w:proofErr w:type="spellEnd"/>
      <w:r>
        <w:t xml:space="preserve"> mich nichts trennen,</w:t>
      </w:r>
      <w:r>
        <w:br/>
        <w:t xml:space="preserve">gib einen </w:t>
      </w:r>
      <w:proofErr w:type="spellStart"/>
      <w:r>
        <w:t>sel’gen</w:t>
      </w:r>
      <w:proofErr w:type="spellEnd"/>
      <w:r>
        <w:t xml:space="preserve"> Tod!</w:t>
      </w:r>
    </w:p>
    <w:p w14:paraId="75EAA6FB" w14:textId="77777777" w:rsidR="002A51DA" w:rsidRDefault="002A51DA" w:rsidP="002A51DA">
      <w:pPr>
        <w:pStyle w:val="berschrift1"/>
      </w:pPr>
      <w:r w:rsidRPr="002A51DA">
        <w:t>Lebensregel.</w:t>
      </w:r>
    </w:p>
    <w:p w14:paraId="4614E3D1" w14:textId="77777777" w:rsidR="002A51DA" w:rsidRDefault="002A51DA" w:rsidP="002A51DA">
      <w:pPr>
        <w:pStyle w:val="StandardWeb"/>
        <w:spacing w:before="0" w:beforeAutospacing="0" w:after="150" w:afterAutospacing="0"/>
      </w:pPr>
      <w:r>
        <w:t>Geh deinen Weg</w:t>
      </w:r>
      <w:r>
        <w:br/>
        <w:t>Auf rechtem Steg,</w:t>
      </w:r>
      <w:r>
        <w:br/>
        <w:t>Fahr fort und leid,</w:t>
      </w:r>
      <w:r>
        <w:br/>
        <w:t>Tag keinen Neid,</w:t>
      </w:r>
      <w:r>
        <w:br/>
      </w:r>
      <w:proofErr w:type="spellStart"/>
      <w:r>
        <w:t>Bet</w:t>
      </w:r>
      <w:proofErr w:type="spellEnd"/>
      <w:r>
        <w:t>, hoff auf Gott</w:t>
      </w:r>
      <w:r>
        <w:br/>
        <w:t>In aller Noth,</w:t>
      </w:r>
      <w:r>
        <w:br/>
        <w:t>Sei still und trau,</w:t>
      </w:r>
      <w:r>
        <w:br/>
        <w:t>Hab Acht und schau;</w:t>
      </w:r>
      <w:r>
        <w:br/>
        <w:t>Groß Wunder wirst du sehen.</w:t>
      </w:r>
    </w:p>
    <w:p w14:paraId="32BD238A" w14:textId="77777777" w:rsidR="00E46EF8" w:rsidRDefault="00E46EF8" w:rsidP="00E46EF8">
      <w:pPr>
        <w:pStyle w:val="berschrift1"/>
      </w:pPr>
      <w:r w:rsidRPr="00E46EF8">
        <w:t>Lied vor Tische.</w:t>
      </w:r>
    </w:p>
    <w:p w14:paraId="1D093AEE"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Nach eigener Melodie.</w:t>
      </w:r>
    </w:p>
    <w:p w14:paraId="06266F1E"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Herr Christ, du wollest </w:t>
      </w:r>
      <w:proofErr w:type="spellStart"/>
      <w:r>
        <w:rPr>
          <w:rFonts w:ascii="Helvetica" w:hAnsi="Helvetica" w:cs="Helvetica"/>
          <w:color w:val="333333"/>
          <w:sz w:val="21"/>
          <w:szCs w:val="21"/>
        </w:rPr>
        <w:t>benedeyen</w:t>
      </w:r>
      <w:proofErr w:type="spellEnd"/>
      <w:r>
        <w:rPr>
          <w:rFonts w:ascii="Helvetica" w:hAnsi="Helvetica" w:cs="Helvetica"/>
          <w:color w:val="333333"/>
          <w:sz w:val="21"/>
          <w:szCs w:val="21"/>
        </w:rPr>
        <w:t>,</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Speis und Trank uns wohl </w:t>
      </w:r>
      <w:proofErr w:type="spellStart"/>
      <w:r>
        <w:rPr>
          <w:rFonts w:ascii="Helvetica" w:hAnsi="Helvetica" w:cs="Helvetica"/>
          <w:color w:val="333333"/>
          <w:sz w:val="21"/>
          <w:szCs w:val="21"/>
        </w:rPr>
        <w:t>gedeyen</w:t>
      </w:r>
      <w:proofErr w:type="spellEnd"/>
      <w:r>
        <w:rPr>
          <w:rFonts w:ascii="Helvetica" w:hAnsi="Helvetica" w:cs="Helvetica"/>
          <w:color w:val="333333"/>
          <w:sz w:val="21"/>
          <w:szCs w:val="21"/>
        </w:rPr>
        <w:t>.</w:t>
      </w:r>
      <w:r>
        <w:rPr>
          <w:rFonts w:ascii="Helvetica" w:hAnsi="Helvetica" w:cs="Helvetica"/>
          <w:color w:val="333333"/>
          <w:sz w:val="21"/>
          <w:szCs w:val="21"/>
        </w:rPr>
        <w:br/>
        <w:t>Herr, segne uns und deine Gab,</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Seel und Leib sich wohl gehab.</w:t>
      </w:r>
    </w:p>
    <w:p w14:paraId="0B817D49"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O treuer Hirt Herr Jesu Christ,</w:t>
      </w:r>
      <w:r>
        <w:rPr>
          <w:rFonts w:ascii="Helvetica" w:hAnsi="Helvetica" w:cs="Helvetica"/>
          <w:color w:val="333333"/>
          <w:sz w:val="21"/>
          <w:szCs w:val="21"/>
        </w:rPr>
        <w:br/>
        <w:t>Dein Wort stets unsre Weide ist,</w:t>
      </w:r>
      <w:r>
        <w:rPr>
          <w:rFonts w:ascii="Helvetica" w:hAnsi="Helvetica" w:cs="Helvetica"/>
          <w:color w:val="333333"/>
          <w:sz w:val="21"/>
          <w:szCs w:val="21"/>
        </w:rPr>
        <w:br/>
      </w:r>
      <w:proofErr w:type="spellStart"/>
      <w:r>
        <w:rPr>
          <w:rFonts w:ascii="Helvetica" w:hAnsi="Helvetica" w:cs="Helvetica"/>
          <w:color w:val="333333"/>
          <w:sz w:val="21"/>
          <w:szCs w:val="21"/>
        </w:rPr>
        <w:t>Regier</w:t>
      </w:r>
      <w:proofErr w:type="spellEnd"/>
      <w:r>
        <w:rPr>
          <w:rFonts w:ascii="Helvetica" w:hAnsi="Helvetica" w:cs="Helvetica"/>
          <w:color w:val="333333"/>
          <w:sz w:val="21"/>
          <w:szCs w:val="21"/>
        </w:rPr>
        <w:t xml:space="preserve"> uns arme </w:t>
      </w:r>
      <w:proofErr w:type="spellStart"/>
      <w:r>
        <w:rPr>
          <w:rFonts w:ascii="Helvetica" w:hAnsi="Helvetica" w:cs="Helvetica"/>
          <w:color w:val="333333"/>
          <w:sz w:val="21"/>
          <w:szCs w:val="21"/>
        </w:rPr>
        <w:t>Schäfelein</w:t>
      </w:r>
      <w:proofErr w:type="spellEnd"/>
      <w:r>
        <w:rPr>
          <w:rFonts w:ascii="Helvetica" w:hAnsi="Helvetica" w:cs="Helvetica"/>
          <w:color w:val="333333"/>
          <w:sz w:val="21"/>
          <w:szCs w:val="21"/>
        </w:rPr>
        <w:t>,</w:t>
      </w:r>
      <w:r>
        <w:rPr>
          <w:rFonts w:ascii="Helvetica" w:hAnsi="Helvetica" w:cs="Helvetica"/>
          <w:color w:val="333333"/>
          <w:sz w:val="21"/>
          <w:szCs w:val="21"/>
        </w:rPr>
        <w:br/>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uns, Herr, dir befohlen sein.</w:t>
      </w:r>
    </w:p>
    <w:p w14:paraId="01B01385"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3. Der du der Seele </w:t>
      </w:r>
      <w:proofErr w:type="spellStart"/>
      <w:r>
        <w:rPr>
          <w:rFonts w:ascii="Helvetica" w:hAnsi="Helvetica" w:cs="Helvetica"/>
          <w:color w:val="333333"/>
          <w:sz w:val="21"/>
          <w:szCs w:val="21"/>
        </w:rPr>
        <w:t>giebst</w:t>
      </w:r>
      <w:proofErr w:type="spellEnd"/>
      <w:r>
        <w:rPr>
          <w:rFonts w:ascii="Helvetica" w:hAnsi="Helvetica" w:cs="Helvetica"/>
          <w:color w:val="333333"/>
          <w:sz w:val="21"/>
          <w:szCs w:val="21"/>
        </w:rPr>
        <w:t xml:space="preserve"> dein Wort,</w:t>
      </w:r>
      <w:r>
        <w:rPr>
          <w:rFonts w:ascii="Helvetica" w:hAnsi="Helvetica" w:cs="Helvetica"/>
          <w:color w:val="333333"/>
          <w:sz w:val="21"/>
          <w:szCs w:val="21"/>
        </w:rPr>
        <w:br/>
        <w:t>Dem Leib die Speis, o treuer Hort,</w:t>
      </w:r>
      <w:r>
        <w:rPr>
          <w:rFonts w:ascii="Helvetica" w:hAnsi="Helvetica" w:cs="Helvetica"/>
          <w:color w:val="333333"/>
          <w:sz w:val="21"/>
          <w:szCs w:val="21"/>
        </w:rPr>
        <w:br/>
        <w:t>Bau unser Land, sei unser Herr,</w:t>
      </w:r>
      <w:r>
        <w:rPr>
          <w:rFonts w:ascii="Helvetica" w:hAnsi="Helvetica" w:cs="Helvetica"/>
          <w:color w:val="333333"/>
          <w:sz w:val="21"/>
          <w:szCs w:val="21"/>
        </w:rPr>
        <w:br/>
        <w:t>Den Glauben stärk, je mehr und mehr.</w:t>
      </w:r>
    </w:p>
    <w:p w14:paraId="5AE9790E"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Vater unser im Himmelsthron,</w:t>
      </w:r>
      <w:r>
        <w:rPr>
          <w:rFonts w:ascii="Helvetica" w:hAnsi="Helvetica" w:cs="Helvetica"/>
          <w:color w:val="333333"/>
          <w:sz w:val="21"/>
          <w:szCs w:val="21"/>
        </w:rPr>
        <w:br/>
        <w:t xml:space="preserve">Dein Nam sei heilig </w:t>
      </w:r>
      <w:proofErr w:type="spellStart"/>
      <w:r>
        <w:rPr>
          <w:rFonts w:ascii="Helvetica" w:hAnsi="Helvetica" w:cs="Helvetica"/>
          <w:color w:val="333333"/>
          <w:sz w:val="21"/>
          <w:szCs w:val="21"/>
        </w:rPr>
        <w:t>lobesan</w:t>
      </w:r>
      <w:proofErr w:type="spellEnd"/>
      <w:r>
        <w:rPr>
          <w:rFonts w:ascii="Helvetica" w:hAnsi="Helvetica" w:cs="Helvetica"/>
          <w:color w:val="333333"/>
          <w:sz w:val="21"/>
          <w:szCs w:val="21"/>
        </w:rPr>
        <w:t>,</w:t>
      </w:r>
      <w:r>
        <w:rPr>
          <w:rFonts w:ascii="Helvetica" w:hAnsi="Helvetica" w:cs="Helvetica"/>
          <w:color w:val="333333"/>
          <w:sz w:val="21"/>
          <w:szCs w:val="21"/>
        </w:rPr>
        <w:br/>
        <w:t xml:space="preserve">Dein Reich </w:t>
      </w:r>
      <w:proofErr w:type="spellStart"/>
      <w:r>
        <w:rPr>
          <w:rFonts w:ascii="Helvetica" w:hAnsi="Helvetica" w:cs="Helvetica"/>
          <w:color w:val="333333"/>
          <w:sz w:val="21"/>
          <w:szCs w:val="21"/>
        </w:rPr>
        <w:t>zukomm</w:t>
      </w:r>
      <w:proofErr w:type="spellEnd"/>
      <w:r>
        <w:rPr>
          <w:rFonts w:ascii="Helvetica" w:hAnsi="Helvetica" w:cs="Helvetica"/>
          <w:color w:val="333333"/>
          <w:sz w:val="21"/>
          <w:szCs w:val="21"/>
        </w:rPr>
        <w:t>, dein Will zugleich</w:t>
      </w:r>
      <w:r>
        <w:rPr>
          <w:rFonts w:ascii="Helvetica" w:hAnsi="Helvetica" w:cs="Helvetica"/>
          <w:color w:val="333333"/>
          <w:sz w:val="21"/>
          <w:szCs w:val="21"/>
        </w:rPr>
        <w:br/>
        <w:t xml:space="preserve">Auf </w:t>
      </w:r>
      <w:proofErr w:type="spellStart"/>
      <w:r>
        <w:rPr>
          <w:rFonts w:ascii="Helvetica" w:hAnsi="Helvetica" w:cs="Helvetica"/>
          <w:color w:val="333333"/>
          <w:sz w:val="21"/>
          <w:szCs w:val="21"/>
        </w:rPr>
        <w:t>Erd</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gescheh</w:t>
      </w:r>
      <w:proofErr w:type="spellEnd"/>
      <w:r>
        <w:rPr>
          <w:rFonts w:ascii="Helvetica" w:hAnsi="Helvetica" w:cs="Helvetica"/>
          <w:color w:val="333333"/>
          <w:sz w:val="21"/>
          <w:szCs w:val="21"/>
        </w:rPr>
        <w:t xml:space="preserve"> wie im Himmelreich.</w:t>
      </w:r>
    </w:p>
    <w:p w14:paraId="49D60094"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5. </w:t>
      </w:r>
      <w:proofErr w:type="spellStart"/>
      <w:r>
        <w:rPr>
          <w:rFonts w:ascii="Helvetica" w:hAnsi="Helvetica" w:cs="Helvetica"/>
          <w:color w:val="333333"/>
          <w:sz w:val="21"/>
          <w:szCs w:val="21"/>
        </w:rPr>
        <w:t>Gieb</w:t>
      </w:r>
      <w:proofErr w:type="spellEnd"/>
      <w:r>
        <w:rPr>
          <w:rFonts w:ascii="Helvetica" w:hAnsi="Helvetica" w:cs="Helvetica"/>
          <w:color w:val="333333"/>
          <w:sz w:val="21"/>
          <w:szCs w:val="21"/>
        </w:rPr>
        <w:t xml:space="preserve"> uns heut unser täglich Brot,</w:t>
      </w:r>
      <w:r>
        <w:rPr>
          <w:rFonts w:ascii="Helvetica" w:hAnsi="Helvetica" w:cs="Helvetica"/>
          <w:color w:val="333333"/>
          <w:sz w:val="21"/>
          <w:szCs w:val="21"/>
        </w:rPr>
        <w:br/>
      </w:r>
      <w:proofErr w:type="spellStart"/>
      <w:r>
        <w:rPr>
          <w:rFonts w:ascii="Helvetica" w:hAnsi="Helvetica" w:cs="Helvetica"/>
          <w:color w:val="333333"/>
          <w:sz w:val="21"/>
          <w:szCs w:val="21"/>
        </w:rPr>
        <w:t>Erlaß</w:t>
      </w:r>
      <w:proofErr w:type="spellEnd"/>
      <w:r>
        <w:rPr>
          <w:rFonts w:ascii="Helvetica" w:hAnsi="Helvetica" w:cs="Helvetica"/>
          <w:color w:val="333333"/>
          <w:sz w:val="21"/>
          <w:szCs w:val="21"/>
        </w:rPr>
        <w:t xml:space="preserve"> all Schuld, o treuer Gott,</w:t>
      </w:r>
      <w:r>
        <w:rPr>
          <w:rFonts w:ascii="Helvetica" w:hAnsi="Helvetica" w:cs="Helvetica"/>
          <w:color w:val="333333"/>
          <w:sz w:val="21"/>
          <w:szCs w:val="21"/>
        </w:rPr>
        <w:br/>
        <w:t>Wie wir auch unsern Schuldigern,</w:t>
      </w:r>
      <w:r>
        <w:rPr>
          <w:rFonts w:ascii="Helvetica" w:hAnsi="Helvetica" w:cs="Helvetica"/>
          <w:color w:val="333333"/>
          <w:sz w:val="21"/>
          <w:szCs w:val="21"/>
        </w:rPr>
        <w:br/>
        <w:t>Ihr Schuld und Fehl vergeben gern.</w:t>
      </w:r>
    </w:p>
    <w:p w14:paraId="31E10D3A"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 Führ uns nicht in Versuchung bös,</w:t>
      </w:r>
      <w:r>
        <w:rPr>
          <w:rFonts w:ascii="Helvetica" w:hAnsi="Helvetica" w:cs="Helvetica"/>
          <w:color w:val="333333"/>
          <w:sz w:val="21"/>
          <w:szCs w:val="21"/>
        </w:rPr>
        <w:br/>
        <w:t>Von allem Uebel und erlös.</w:t>
      </w:r>
      <w:r>
        <w:rPr>
          <w:rFonts w:ascii="Helvetica" w:hAnsi="Helvetica" w:cs="Helvetica"/>
          <w:color w:val="333333"/>
          <w:sz w:val="21"/>
          <w:szCs w:val="21"/>
        </w:rPr>
        <w:br/>
        <w:t>Dein ist die Kraft und Herrlichkeit,</w:t>
      </w:r>
      <w:r>
        <w:rPr>
          <w:rFonts w:ascii="Helvetica" w:hAnsi="Helvetica" w:cs="Helvetica"/>
          <w:color w:val="333333"/>
          <w:sz w:val="21"/>
          <w:szCs w:val="21"/>
        </w:rPr>
        <w:br/>
        <w:t>Dein ist das Reich in Ewigkeit.</w:t>
      </w:r>
    </w:p>
    <w:p w14:paraId="7DEA6280" w14:textId="77777777" w:rsidR="00FB6C07" w:rsidRDefault="00FB6C07" w:rsidP="00FB6C07">
      <w:pPr>
        <w:pStyle w:val="berschrift1"/>
      </w:pPr>
      <w:r w:rsidRPr="00FB6C07">
        <w:t>Lobet den Herren, denn er ist allmächtig</w:t>
      </w:r>
    </w:p>
    <w:p w14:paraId="23D1B11A" w14:textId="77777777" w:rsidR="00FB6C07" w:rsidRDefault="00FB6C07" w:rsidP="00FB6C07">
      <w:pPr>
        <w:pStyle w:val="StandardWeb"/>
        <w:spacing w:before="0" w:beforeAutospacing="0" w:after="150" w:afterAutospacing="0"/>
      </w:pPr>
      <w:r>
        <w:t>1.) Lobet den Herren, denn er ist allmächtig!</w:t>
      </w:r>
      <w:r>
        <w:br/>
        <w:t xml:space="preserve">Er zählt die Sterne, </w:t>
      </w:r>
      <w:proofErr w:type="spellStart"/>
      <w:r>
        <w:t>Erd</w:t>
      </w:r>
      <w:proofErr w:type="spellEnd"/>
      <w:r>
        <w:t>‘ und Himmel lob‘ ihn!</w:t>
      </w:r>
      <w:r>
        <w:br/>
        <w:t>Sein‘ Nam‘ ist groß: Sein Zepter herrsche prächtig!</w:t>
      </w:r>
      <w:r>
        <w:br/>
        <w:t xml:space="preserve">Lobt den </w:t>
      </w:r>
      <w:proofErr w:type="spellStart"/>
      <w:r>
        <w:t>Allmächt’gen</w:t>
      </w:r>
      <w:proofErr w:type="spellEnd"/>
      <w:r>
        <w:t>!</w:t>
      </w:r>
    </w:p>
    <w:p w14:paraId="3E83FBCD" w14:textId="77777777" w:rsidR="00FB6C07" w:rsidRDefault="00FB6C07" w:rsidP="00FB6C07">
      <w:pPr>
        <w:pStyle w:val="StandardWeb"/>
        <w:spacing w:before="0" w:beforeAutospacing="0" w:after="150" w:afterAutospacing="0"/>
      </w:pPr>
      <w:r>
        <w:t>2.) Singt miteinander ihm, dem Gott der Liebe!</w:t>
      </w:r>
      <w:r>
        <w:br/>
        <w:t>Gebeugte Seelen, kommt zu ihm, dem Vater!</w:t>
      </w:r>
      <w:r>
        <w:br/>
        <w:t>Von Huld und Sanftmut wallen seine Triebe.</w:t>
      </w:r>
      <w:r>
        <w:br/>
        <w:t>Gott ist die Liebe!</w:t>
      </w:r>
    </w:p>
    <w:p w14:paraId="685FBAA4" w14:textId="77777777" w:rsidR="00FB6C07" w:rsidRDefault="00FB6C07" w:rsidP="00FB6C07">
      <w:pPr>
        <w:pStyle w:val="StandardWeb"/>
        <w:spacing w:before="0" w:beforeAutospacing="0" w:after="150" w:afterAutospacing="0"/>
      </w:pPr>
      <w:r>
        <w:t>3. Sein Himmel schwärzt sich, doch von mildem Regen.</w:t>
      </w:r>
      <w:r>
        <w:br/>
        <w:t>Die Felder grünen, Gras und Früchte wachsen:</w:t>
      </w:r>
      <w:r>
        <w:br/>
        <w:t>Denn seine Wolken träufeln lauter Segen.</w:t>
      </w:r>
      <w:r>
        <w:br/>
        <w:t>Er ist sehr freundlich!</w:t>
      </w:r>
    </w:p>
    <w:p w14:paraId="3B88173F" w14:textId="77777777" w:rsidR="00FB6C07" w:rsidRDefault="00FB6C07" w:rsidP="00FB6C07">
      <w:pPr>
        <w:pStyle w:val="StandardWeb"/>
        <w:spacing w:before="0" w:beforeAutospacing="0" w:after="150" w:afterAutospacing="0"/>
      </w:pPr>
      <w:r>
        <w:t>4.) Lobt ihn, was lebet, Tiere, Vögel, Fische,</w:t>
      </w:r>
      <w:r>
        <w:br/>
        <w:t>Kein Wurm auf Erden, nichts wird je vergessen.</w:t>
      </w:r>
      <w:r>
        <w:br/>
        <w:t>Was Odem hauchet, lebt von seinem Tische.</w:t>
      </w:r>
      <w:r>
        <w:br/>
        <w:t>Lobt ihn den Vater!</w:t>
      </w:r>
    </w:p>
    <w:p w14:paraId="6EF0946A" w14:textId="77777777" w:rsidR="00FB6C07" w:rsidRDefault="00FB6C07" w:rsidP="00FB6C07">
      <w:pPr>
        <w:pStyle w:val="StandardWeb"/>
        <w:spacing w:before="0" w:beforeAutospacing="0" w:after="150" w:afterAutospacing="0"/>
      </w:pPr>
      <w:r>
        <w:t>5.) Wie gern erhört er den, der ihm vertrauet!</w:t>
      </w:r>
      <w:r>
        <w:br/>
        <w:t>Kein Freund kann retten, nichts hilft Riesenstärke.</w:t>
      </w:r>
      <w:r>
        <w:br/>
        <w:t>Verflucht ist, wer auf eigne Kräfte bauet!</w:t>
      </w:r>
      <w:r>
        <w:br/>
        <w:t>Traut ihm, dem Retter!</w:t>
      </w:r>
    </w:p>
    <w:p w14:paraId="1E7AA01E" w14:textId="77777777" w:rsidR="00FB6C07" w:rsidRDefault="00FB6C07" w:rsidP="00FB6C07">
      <w:pPr>
        <w:pStyle w:val="StandardWeb"/>
        <w:spacing w:before="0" w:beforeAutospacing="0" w:after="150" w:afterAutospacing="0"/>
      </w:pPr>
      <w:r>
        <w:t>6.) Dankt seiner Wahrheit, die sein Volk erquickte!</w:t>
      </w:r>
      <w:r>
        <w:br/>
        <w:t>Sein Wort läuft schnell und strömet Heil und Leben,</w:t>
      </w:r>
      <w:r>
        <w:br/>
        <w:t>O Volk des Bundes, hoch bist du beglücket!</w:t>
      </w:r>
      <w:r>
        <w:br/>
        <w:t xml:space="preserve">Dankt dem </w:t>
      </w:r>
      <w:proofErr w:type="spellStart"/>
      <w:r>
        <w:t>Wahrhaft’gen</w:t>
      </w:r>
      <w:proofErr w:type="spellEnd"/>
      <w:r>
        <w:t>!</w:t>
      </w:r>
    </w:p>
    <w:p w14:paraId="35428985" w14:textId="77777777" w:rsidR="00DB7058" w:rsidRDefault="00DB7058" w:rsidP="00DB7058">
      <w:pPr>
        <w:pStyle w:val="berschrift1"/>
      </w:pPr>
      <w:r w:rsidRPr="002A51DA">
        <w:t>Magnificat</w:t>
      </w:r>
    </w:p>
    <w:p w14:paraId="54A29240" w14:textId="77777777" w:rsidR="00DB7058" w:rsidRDefault="00DB7058" w:rsidP="00DB7058">
      <w:pPr>
        <w:pStyle w:val="StandardWeb"/>
        <w:spacing w:before="0" w:beforeAutospacing="0" w:after="150" w:afterAutospacing="0"/>
      </w:pPr>
      <w:r w:rsidRPr="002A51DA">
        <w:rPr>
          <w:rStyle w:val="Fett"/>
          <w:b w:val="0"/>
          <w:i/>
        </w:rPr>
        <w:t>Der Lobgesang Mariä. Luc. 1.</w:t>
      </w:r>
      <w:r w:rsidRPr="002A51DA">
        <w:rPr>
          <w:b/>
          <w:i/>
        </w:rPr>
        <w:br/>
      </w:r>
      <w:r>
        <w:rPr>
          <w:rStyle w:val="Hervorhebung"/>
        </w:rPr>
        <w:t>Mel. Nun lob mein Seel den Herren.</w:t>
      </w:r>
    </w:p>
    <w:p w14:paraId="7BD18068" w14:textId="77777777" w:rsidR="00DB7058" w:rsidRDefault="00DB7058" w:rsidP="00DB7058">
      <w:pPr>
        <w:pStyle w:val="StandardWeb"/>
        <w:spacing w:before="0" w:beforeAutospacing="0" w:after="150" w:afterAutospacing="0"/>
      </w:pPr>
      <w:r>
        <w:t>Nun lobt mein Seel den Herren,</w:t>
      </w:r>
      <w:r>
        <w:br/>
        <w:t>Erhebt und preist den Namen sein.</w:t>
      </w:r>
      <w:r>
        <w:br/>
        <w:t xml:space="preserve">Mein Geist sich </w:t>
      </w:r>
      <w:proofErr w:type="spellStart"/>
      <w:r>
        <w:t>thut</w:t>
      </w:r>
      <w:proofErr w:type="spellEnd"/>
      <w:r>
        <w:t xml:space="preserve"> vermehren</w:t>
      </w:r>
      <w:r>
        <w:br/>
        <w:t>Und freut sich Gotts des Heilands mein.</w:t>
      </w:r>
      <w:r>
        <w:br/>
        <w:t>Denn er hat angesehen</w:t>
      </w:r>
      <w:r>
        <w:br/>
        <w:t>Seiner Magd Niedrigkeit,</w:t>
      </w:r>
      <w:r>
        <w:br/>
        <w:t>Elend und armes Leben</w:t>
      </w:r>
      <w:r>
        <w:br/>
        <w:t>Begnadet er mit Freud.</w:t>
      </w:r>
      <w:r>
        <w:br/>
        <w:t xml:space="preserve">Von nun an </w:t>
      </w:r>
      <w:proofErr w:type="spellStart"/>
      <w:r>
        <w:t>werdn</w:t>
      </w:r>
      <w:proofErr w:type="spellEnd"/>
      <w:r>
        <w:t xml:space="preserve"> mich preisen</w:t>
      </w:r>
      <w:r>
        <w:br/>
        <w:t>Selig all Kindes Kind.</w:t>
      </w:r>
      <w:r>
        <w:br/>
        <w:t xml:space="preserve">Groß Ding </w:t>
      </w:r>
      <w:proofErr w:type="spellStart"/>
      <w:r>
        <w:t>thut</w:t>
      </w:r>
      <w:proofErr w:type="spellEnd"/>
      <w:r>
        <w:t xml:space="preserve"> er mir weisen,</w:t>
      </w:r>
      <w:r>
        <w:br/>
        <w:t xml:space="preserve">Sieht nicht an unsre </w:t>
      </w:r>
      <w:proofErr w:type="spellStart"/>
      <w:r>
        <w:t>Sünd</w:t>
      </w:r>
      <w:proofErr w:type="spellEnd"/>
      <w:r>
        <w:t>.</w:t>
      </w:r>
    </w:p>
    <w:p w14:paraId="2F3809D9" w14:textId="77777777" w:rsidR="00DB7058" w:rsidRDefault="00DB7058" w:rsidP="00DB7058">
      <w:pPr>
        <w:pStyle w:val="StandardWeb"/>
        <w:spacing w:before="0" w:beforeAutospacing="0" w:after="150" w:afterAutospacing="0"/>
      </w:pPr>
      <w:r>
        <w:t>Er ist mächtig und heilig,</w:t>
      </w:r>
      <w:r>
        <w:br/>
        <w:t>Sein Nam ist hehr und hoch allein.</w:t>
      </w:r>
      <w:r>
        <w:br/>
        <w:t>Er ist Vater barmherzig,</w:t>
      </w:r>
      <w:r>
        <w:br/>
        <w:t>Es bleibt immer die Gnade sein</w:t>
      </w:r>
      <w:r>
        <w:br/>
        <w:t>Bei denen die ihn fürchten</w:t>
      </w:r>
      <w:r>
        <w:br/>
        <w:t>Und herzlich lieben ihn.</w:t>
      </w:r>
      <w:r>
        <w:br/>
        <w:t>Er übt Gewalt zu richten,</w:t>
      </w:r>
      <w:r>
        <w:br/>
        <w:t>Sein Macht geht her und hin,</w:t>
      </w:r>
      <w:r>
        <w:br/>
        <w:t>Zerstreut die stolzen Geister,</w:t>
      </w:r>
      <w:r>
        <w:br/>
        <w:t>Die hoffärtigen Sinn.</w:t>
      </w:r>
      <w:r>
        <w:br/>
        <w:t>Er stößt vom Stuhl die Meister,</w:t>
      </w:r>
      <w:r>
        <w:br/>
        <w:t>Die nicht gehorchen ihm.</w:t>
      </w:r>
    </w:p>
    <w:p w14:paraId="13DE8B3F" w14:textId="77777777" w:rsidR="00DB7058" w:rsidRDefault="00DB7058" w:rsidP="00DB7058">
      <w:pPr>
        <w:pStyle w:val="StandardWeb"/>
        <w:spacing w:before="0" w:beforeAutospacing="0" w:after="150" w:afterAutospacing="0"/>
      </w:pPr>
      <w:r>
        <w:t xml:space="preserve">Die </w:t>
      </w:r>
      <w:proofErr w:type="spellStart"/>
      <w:r>
        <w:t>Gwaltigen</w:t>
      </w:r>
      <w:proofErr w:type="spellEnd"/>
      <w:r>
        <w:t xml:space="preserve"> er reißet</w:t>
      </w:r>
      <w:r>
        <w:br/>
        <w:t>Von ihren Thron und Herrlichkeit.</w:t>
      </w:r>
      <w:r>
        <w:br/>
        <w:t>Den Niedrigen er weiset</w:t>
      </w:r>
      <w:r>
        <w:br/>
        <w:t>Sein Gnad und hebt sie hoch zur Freud.</w:t>
      </w:r>
      <w:r>
        <w:br/>
        <w:t>Die Hungrigen er füllet</w:t>
      </w:r>
      <w:r>
        <w:br/>
        <w:t xml:space="preserve">Mit Gütern, </w:t>
      </w:r>
      <w:proofErr w:type="spellStart"/>
      <w:r>
        <w:t>Reichthum</w:t>
      </w:r>
      <w:proofErr w:type="spellEnd"/>
      <w:r>
        <w:t xml:space="preserve"> groß,</w:t>
      </w:r>
      <w:r>
        <w:br/>
        <w:t>Die Reichen er ganz stillet</w:t>
      </w:r>
      <w:r>
        <w:br/>
        <w:t xml:space="preserve">Und </w:t>
      </w:r>
      <w:proofErr w:type="spellStart"/>
      <w:r>
        <w:t>läßt</w:t>
      </w:r>
      <w:proofErr w:type="spellEnd"/>
      <w:r>
        <w:t xml:space="preserve"> sie leer und bloß.</w:t>
      </w:r>
      <w:r>
        <w:br/>
        <w:t>Das ist sein Brauch und Sitte,</w:t>
      </w:r>
      <w:r>
        <w:br/>
      </w:r>
      <w:proofErr w:type="spellStart"/>
      <w:r>
        <w:t>Daß</w:t>
      </w:r>
      <w:proofErr w:type="spellEnd"/>
      <w:r>
        <w:t xml:space="preserve"> er den Armen hilft.</w:t>
      </w:r>
      <w:r>
        <w:br/>
        <w:t>Obgleich der Gerechte litte,</w:t>
      </w:r>
      <w:r>
        <w:br/>
        <w:t>In Gott er sich behilft.</w:t>
      </w:r>
    </w:p>
    <w:p w14:paraId="5B90B951" w14:textId="77777777" w:rsidR="00DB7058" w:rsidRDefault="00DB7058" w:rsidP="00DB7058">
      <w:pPr>
        <w:pStyle w:val="StandardWeb"/>
        <w:spacing w:before="0" w:beforeAutospacing="0" w:after="150" w:afterAutospacing="0"/>
      </w:pPr>
      <w:r>
        <w:t>An seine Gnad er denket</w:t>
      </w:r>
      <w:r>
        <w:br/>
        <w:t>An sein groß Barmherzigkeit,</w:t>
      </w:r>
      <w:r>
        <w:br/>
        <w:t xml:space="preserve">Zu </w:t>
      </w:r>
      <w:proofErr w:type="spellStart"/>
      <w:r>
        <w:t>seim</w:t>
      </w:r>
      <w:proofErr w:type="spellEnd"/>
      <w:r>
        <w:t xml:space="preserve"> Diener sich lenket,</w:t>
      </w:r>
      <w:r>
        <w:br/>
        <w:t>Israel hat er stets bereit.</w:t>
      </w:r>
      <w:r>
        <w:br/>
        <w:t>Wie er denn unsern Vätern</w:t>
      </w:r>
      <w:r>
        <w:br/>
      </w:r>
      <w:proofErr w:type="spellStart"/>
      <w:r>
        <w:t>Geredt</w:t>
      </w:r>
      <w:proofErr w:type="spellEnd"/>
      <w:r>
        <w:t>, dem Abraham,</w:t>
      </w:r>
      <w:r>
        <w:br/>
        <w:t xml:space="preserve">Sein Sam </w:t>
      </w:r>
      <w:proofErr w:type="spellStart"/>
      <w:r>
        <w:t>thät</w:t>
      </w:r>
      <w:proofErr w:type="spellEnd"/>
      <w:r>
        <w:t xml:space="preserve"> er bekehren</w:t>
      </w:r>
      <w:r>
        <w:br/>
        <w:t>Und selbst auch zu ihm kam.</w:t>
      </w:r>
      <w:r>
        <w:br/>
        <w:t>Er kommt zu uns mit Gnaden,</w:t>
      </w:r>
      <w:r>
        <w:br/>
        <w:t>Der treue fromme Gott,</w:t>
      </w:r>
      <w:r>
        <w:br/>
        <w:t>Kein Unglück soll uns schaden,</w:t>
      </w:r>
      <w:r>
        <w:br/>
        <w:t xml:space="preserve">Christus </w:t>
      </w:r>
      <w:proofErr w:type="spellStart"/>
      <w:r>
        <w:t>rett</w:t>
      </w:r>
      <w:proofErr w:type="spellEnd"/>
      <w:r>
        <w:t xml:space="preserve"> uns aus Noth.</w:t>
      </w:r>
    </w:p>
    <w:p w14:paraId="5A223290" w14:textId="77777777" w:rsidR="00DB7058" w:rsidRDefault="00DB7058" w:rsidP="00DB7058">
      <w:pPr>
        <w:pStyle w:val="StandardWeb"/>
        <w:spacing w:before="0" w:beforeAutospacing="0" w:after="150" w:afterAutospacing="0"/>
      </w:pPr>
      <w:r>
        <w:t>Gott sei Lob Preis und Ehre,</w:t>
      </w:r>
      <w:r>
        <w:br/>
        <w:t xml:space="preserve">Geheiligt </w:t>
      </w:r>
      <w:proofErr w:type="spellStart"/>
      <w:r>
        <w:t>werd</w:t>
      </w:r>
      <w:proofErr w:type="spellEnd"/>
      <w:r>
        <w:t xml:space="preserve"> der Name sein,</w:t>
      </w:r>
      <w:r>
        <w:br/>
        <w:t>Sein Reich sich bei uns mehre.</w:t>
      </w:r>
      <w:r>
        <w:br/>
        <w:t xml:space="preserve">Sein Will </w:t>
      </w:r>
      <w:proofErr w:type="spellStart"/>
      <w:r>
        <w:t>gescheh</w:t>
      </w:r>
      <w:proofErr w:type="spellEnd"/>
      <w:r>
        <w:t xml:space="preserve"> auf Erden rein.</w:t>
      </w:r>
      <w:r>
        <w:br/>
        <w:t xml:space="preserve">Nahrung </w:t>
      </w:r>
      <w:proofErr w:type="spellStart"/>
      <w:r>
        <w:t>geb</w:t>
      </w:r>
      <w:proofErr w:type="spellEnd"/>
      <w:r>
        <w:t xml:space="preserve"> er dem Leibe.</w:t>
      </w:r>
      <w:r>
        <w:br/>
        <w:t>All unsere Schuld verzeih.</w:t>
      </w:r>
      <w:r>
        <w:br/>
        <w:t>Versuchung von uns treibe.</w:t>
      </w:r>
      <w:r>
        <w:br/>
        <w:t>Erlös vom Uebel frei.</w:t>
      </w:r>
      <w:r>
        <w:br/>
        <w:t>Amen, das bleib ans Ende,</w:t>
      </w:r>
      <w:r>
        <w:br/>
        <w:t>Bis du Herr Christe kommst</w:t>
      </w:r>
      <w:r>
        <w:br/>
        <w:t>Und uns aus dem Elende</w:t>
      </w:r>
      <w:r>
        <w:br/>
        <w:t>Führst zu des Vaters Gunst.</w:t>
      </w:r>
    </w:p>
    <w:p w14:paraId="53455959" w14:textId="77777777" w:rsidR="00DB7058" w:rsidRDefault="00DB7058" w:rsidP="00DB7058">
      <w:pPr>
        <w:pStyle w:val="berschrift1"/>
      </w:pPr>
      <w:r w:rsidRPr="002A51DA">
        <w:t>Mein Seel lobt Gott zu aller Frist</w:t>
      </w:r>
    </w:p>
    <w:p w14:paraId="26817A4F" w14:textId="77777777" w:rsidR="00DB7058" w:rsidRPr="002A51DA" w:rsidRDefault="00DB7058" w:rsidP="00DB7058">
      <w:pPr>
        <w:pStyle w:val="StandardWeb"/>
        <w:spacing w:before="0" w:beforeAutospacing="0" w:after="150" w:afterAutospacing="0"/>
        <w:rPr>
          <w:b/>
          <w:i/>
        </w:rPr>
      </w:pPr>
      <w:r w:rsidRPr="002A51DA">
        <w:rPr>
          <w:rStyle w:val="Fett"/>
          <w:b w:val="0"/>
          <w:i/>
        </w:rPr>
        <w:t>Psalm 103</w:t>
      </w:r>
    </w:p>
    <w:p w14:paraId="503DED68" w14:textId="77777777" w:rsidR="00DB7058" w:rsidRDefault="00DB7058" w:rsidP="00DB7058">
      <w:pPr>
        <w:pStyle w:val="StandardWeb"/>
        <w:spacing w:before="0" w:beforeAutospacing="0" w:after="150" w:afterAutospacing="0"/>
      </w:pPr>
      <w:r>
        <w:t>1. Mein Seel lobt Gott zu aller Frist</w:t>
      </w:r>
      <w:r>
        <w:br/>
        <w:t>und alles was nur in mir ist,</w:t>
      </w:r>
      <w:r>
        <w:br/>
        <w:t>Mein Seel sein großen Namen ehrt</w:t>
      </w:r>
      <w:r>
        <w:br/>
        <w:t>und alles was seinem Lob gehört.</w:t>
      </w:r>
    </w:p>
    <w:p w14:paraId="72C99E46" w14:textId="77777777" w:rsidR="00DB7058" w:rsidRDefault="00DB7058" w:rsidP="00DB7058">
      <w:pPr>
        <w:pStyle w:val="StandardWeb"/>
        <w:spacing w:before="0" w:beforeAutospacing="0" w:after="150" w:afterAutospacing="0"/>
      </w:pPr>
      <w:r>
        <w:t>2. Nun lob mein Seel den Herren gut</w:t>
      </w:r>
      <w:r>
        <w:br/>
        <w:t xml:space="preserve">und was gut Er mir </w:t>
      </w:r>
      <w:proofErr w:type="spellStart"/>
      <w:r>
        <w:t>stetigs</w:t>
      </w:r>
      <w:proofErr w:type="spellEnd"/>
      <w:r>
        <w:t xml:space="preserve"> tut,</w:t>
      </w:r>
      <w:r>
        <w:br/>
        <w:t xml:space="preserve">Der dir all deine </w:t>
      </w:r>
      <w:proofErr w:type="spellStart"/>
      <w:r>
        <w:t>Sünd</w:t>
      </w:r>
      <w:proofErr w:type="spellEnd"/>
      <w:r>
        <w:t xml:space="preserve"> vergibt</w:t>
      </w:r>
      <w:r>
        <w:br/>
        <w:t xml:space="preserve">und </w:t>
      </w:r>
      <w:proofErr w:type="spellStart"/>
      <w:r>
        <w:t>allerzeit</w:t>
      </w:r>
      <w:proofErr w:type="spellEnd"/>
      <w:r>
        <w:t xml:space="preserve"> uns von </w:t>
      </w:r>
      <w:proofErr w:type="spellStart"/>
      <w:r>
        <w:t>Hertzen</w:t>
      </w:r>
      <w:proofErr w:type="spellEnd"/>
      <w:r>
        <w:t xml:space="preserve"> liebt.</w:t>
      </w:r>
    </w:p>
    <w:p w14:paraId="3BC9C80F" w14:textId="77777777" w:rsidR="00DB7058" w:rsidRDefault="00DB7058" w:rsidP="00DB7058">
      <w:pPr>
        <w:pStyle w:val="StandardWeb"/>
        <w:spacing w:before="0" w:beforeAutospacing="0" w:after="150" w:afterAutospacing="0"/>
      </w:pPr>
      <w:r>
        <w:t>3. Er heilt all dein Gebrechen groß,</w:t>
      </w:r>
      <w:r>
        <w:br/>
        <w:t xml:space="preserve">erhält dein Leben on </w:t>
      </w:r>
      <w:proofErr w:type="spellStart"/>
      <w:r>
        <w:t>Unterlaß</w:t>
      </w:r>
      <w:proofErr w:type="spellEnd"/>
      <w:r>
        <w:t>,</w:t>
      </w:r>
      <w:r>
        <w:br/>
        <w:t xml:space="preserve">Erlöst dich auch vom </w:t>
      </w:r>
      <w:proofErr w:type="spellStart"/>
      <w:r>
        <w:t>bittern</w:t>
      </w:r>
      <w:proofErr w:type="spellEnd"/>
      <w:r>
        <w:t xml:space="preserve"> Tod,</w:t>
      </w:r>
      <w:r>
        <w:br/>
        <w:t xml:space="preserve">errettet dich </w:t>
      </w:r>
      <w:proofErr w:type="spellStart"/>
      <w:r>
        <w:t>auß</w:t>
      </w:r>
      <w:proofErr w:type="spellEnd"/>
      <w:r>
        <w:t xml:space="preserve"> aller Not.</w:t>
      </w:r>
    </w:p>
    <w:p w14:paraId="470CBF31" w14:textId="77777777" w:rsidR="00DB7058" w:rsidRDefault="00DB7058" w:rsidP="00DB7058">
      <w:pPr>
        <w:pStyle w:val="StandardWeb"/>
        <w:spacing w:before="0" w:beforeAutospacing="0" w:after="150" w:afterAutospacing="0"/>
      </w:pPr>
      <w:r>
        <w:t>4. Er krönet dich mit reichen Grund,</w:t>
      </w:r>
      <w:r>
        <w:br/>
        <w:t>in dir er Lust und Wonne hat,</w:t>
      </w:r>
      <w:r>
        <w:br/>
        <w:t>Er deinen Mund auch fröhlich macht</w:t>
      </w:r>
      <w:r>
        <w:br/>
        <w:t>und über dir mit Freuden lacht.</w:t>
      </w:r>
    </w:p>
    <w:p w14:paraId="4F0F892D" w14:textId="77777777" w:rsidR="00DB7058" w:rsidRDefault="00DB7058" w:rsidP="00DB7058">
      <w:pPr>
        <w:pStyle w:val="StandardWeb"/>
        <w:spacing w:before="0" w:beforeAutospacing="0" w:after="150" w:afterAutospacing="0"/>
      </w:pPr>
      <w:r>
        <w:t xml:space="preserve">5. Er macht dich </w:t>
      </w:r>
      <w:proofErr w:type="spellStart"/>
      <w:r>
        <w:t>jüng</w:t>
      </w:r>
      <w:proofErr w:type="spellEnd"/>
      <w:r>
        <w:t xml:space="preserve"> dem Adler gleich</w:t>
      </w:r>
      <w:r>
        <w:br/>
        <w:t xml:space="preserve">und </w:t>
      </w:r>
      <w:proofErr w:type="spellStart"/>
      <w:r>
        <w:t>läßt</w:t>
      </w:r>
      <w:proofErr w:type="spellEnd"/>
      <w:r>
        <w:t xml:space="preserve"> dich sein in seinem Reich,</w:t>
      </w:r>
      <w:r>
        <w:br/>
        <w:t xml:space="preserve">Er schafft die </w:t>
      </w:r>
      <w:proofErr w:type="spellStart"/>
      <w:r>
        <w:t>G`richt</w:t>
      </w:r>
      <w:proofErr w:type="spellEnd"/>
      <w:r>
        <w:t xml:space="preserve"> und </w:t>
      </w:r>
      <w:proofErr w:type="spellStart"/>
      <w:r>
        <w:t>G`rechtigkeit</w:t>
      </w:r>
      <w:proofErr w:type="spellEnd"/>
      <w:r>
        <w:t>,</w:t>
      </w:r>
      <w:r>
        <w:br/>
      </w:r>
      <w:proofErr w:type="spellStart"/>
      <w:r>
        <w:t>daß</w:t>
      </w:r>
      <w:proofErr w:type="spellEnd"/>
      <w:r>
        <w:t xml:space="preserve"> dir nicht schadet unrecht noch Leid.</w:t>
      </w:r>
    </w:p>
    <w:p w14:paraId="220E5D0A" w14:textId="77777777" w:rsidR="00DB7058" w:rsidRDefault="00DB7058" w:rsidP="00DB7058">
      <w:pPr>
        <w:pStyle w:val="StandardWeb"/>
        <w:spacing w:before="0" w:beforeAutospacing="0" w:after="150" w:afterAutospacing="0"/>
      </w:pPr>
      <w:r>
        <w:t>6. Er hat sein Weg denn Mose sein</w:t>
      </w:r>
      <w:r>
        <w:br/>
        <w:t>und Israel, den Kindern sein,</w:t>
      </w:r>
      <w:r>
        <w:br/>
        <w:t xml:space="preserve">Geoffenbart und Wissen </w:t>
      </w:r>
      <w:proofErr w:type="spellStart"/>
      <w:r>
        <w:t>lan</w:t>
      </w:r>
      <w:proofErr w:type="spellEnd"/>
      <w:r>
        <w:br/>
        <w:t xml:space="preserve">all sein </w:t>
      </w:r>
      <w:proofErr w:type="spellStart"/>
      <w:r>
        <w:t>Genad</w:t>
      </w:r>
      <w:proofErr w:type="spellEnd"/>
      <w:r>
        <w:t xml:space="preserve"> und all sein Tun.</w:t>
      </w:r>
    </w:p>
    <w:p w14:paraId="1C140C5F" w14:textId="77777777" w:rsidR="00DB7058" w:rsidRDefault="00DB7058" w:rsidP="00DB7058">
      <w:pPr>
        <w:pStyle w:val="StandardWeb"/>
        <w:spacing w:before="0" w:beforeAutospacing="0" w:after="150" w:afterAutospacing="0"/>
      </w:pPr>
      <w:r>
        <w:t xml:space="preserve">7. </w:t>
      </w:r>
      <w:proofErr w:type="spellStart"/>
      <w:r>
        <w:t>Barmhertzig</w:t>
      </w:r>
      <w:proofErr w:type="spellEnd"/>
      <w:r>
        <w:t xml:space="preserve"> gütig ist der Herr,</w:t>
      </w:r>
      <w:r>
        <w:br/>
      </w:r>
      <w:proofErr w:type="spellStart"/>
      <w:r>
        <w:t>duldtig</w:t>
      </w:r>
      <w:proofErr w:type="spellEnd"/>
      <w:r>
        <w:t>, voll großer Gut und Ehr,</w:t>
      </w:r>
      <w:r>
        <w:br/>
        <w:t>Er will nicht hadern immer fort</w:t>
      </w:r>
      <w:r>
        <w:br/>
        <w:t>Noch Zorn halten hier und dort.</w:t>
      </w:r>
    </w:p>
    <w:p w14:paraId="482B53C8" w14:textId="77777777" w:rsidR="00DB7058" w:rsidRDefault="00DB7058" w:rsidP="00DB7058">
      <w:pPr>
        <w:pStyle w:val="StandardWeb"/>
        <w:spacing w:before="0" w:beforeAutospacing="0" w:after="150" w:afterAutospacing="0"/>
      </w:pPr>
      <w:r>
        <w:t xml:space="preserve">8. Nach unsern Sünde uns nicht </w:t>
      </w:r>
      <w:proofErr w:type="spellStart"/>
      <w:r>
        <w:t>richt</w:t>
      </w:r>
      <w:proofErr w:type="spellEnd"/>
      <w:r>
        <w:t>,</w:t>
      </w:r>
      <w:r>
        <w:br/>
        <w:t>nach unser Schuld er handelt nicht,</w:t>
      </w:r>
      <w:r>
        <w:br/>
        <w:t>Wie wir leider haben verdient,</w:t>
      </w:r>
      <w:r>
        <w:br/>
        <w:t>er selber sich mit uns versühnt.</w:t>
      </w:r>
    </w:p>
    <w:p w14:paraId="4139ED22" w14:textId="77777777" w:rsidR="00DB7058" w:rsidRDefault="00DB7058" w:rsidP="00DB7058">
      <w:pPr>
        <w:pStyle w:val="StandardWeb"/>
        <w:spacing w:before="0" w:beforeAutospacing="0" w:after="150" w:afterAutospacing="0"/>
      </w:pPr>
      <w:r>
        <w:t xml:space="preserve">9. So weit der Himmel von der </w:t>
      </w:r>
      <w:proofErr w:type="spellStart"/>
      <w:r>
        <w:t>Erd</w:t>
      </w:r>
      <w:proofErr w:type="spellEnd"/>
      <w:r>
        <w:br/>
        <w:t>und der Morgen von Abend frei,</w:t>
      </w:r>
      <w:r>
        <w:br/>
      </w:r>
      <w:proofErr w:type="spellStart"/>
      <w:r>
        <w:t>Wirdt</w:t>
      </w:r>
      <w:proofErr w:type="spellEnd"/>
      <w:r>
        <w:t xml:space="preserve"> Er von uns die Sünde groß</w:t>
      </w:r>
      <w:r>
        <w:br/>
        <w:t xml:space="preserve">und nimmt uns auf in </w:t>
      </w:r>
      <w:proofErr w:type="spellStart"/>
      <w:r>
        <w:t>Gnadens</w:t>
      </w:r>
      <w:proofErr w:type="spellEnd"/>
      <w:r>
        <w:t xml:space="preserve"> Schoß.</w:t>
      </w:r>
    </w:p>
    <w:p w14:paraId="664B0425" w14:textId="77777777" w:rsidR="00DB7058" w:rsidRDefault="00DB7058" w:rsidP="00DB7058">
      <w:pPr>
        <w:pStyle w:val="StandardWeb"/>
        <w:spacing w:before="0" w:beforeAutospacing="0" w:after="150" w:afterAutospacing="0"/>
      </w:pPr>
      <w:r>
        <w:t>10. Wer in Furcht der hat sein Gnad,</w:t>
      </w:r>
      <w:r>
        <w:br/>
        <w:t>wie Vater sein Kind lieb hat</w:t>
      </w:r>
      <w:r>
        <w:br/>
        <w:t>Erbarmet er sich brüderlich</w:t>
      </w:r>
      <w:r>
        <w:br/>
        <w:t>unser Leben wie Grass und Laub:</w:t>
      </w:r>
    </w:p>
    <w:p w14:paraId="66EAF4A1" w14:textId="77777777" w:rsidR="00DB7058" w:rsidRDefault="00DB7058" w:rsidP="00DB7058">
      <w:pPr>
        <w:pStyle w:val="StandardWeb"/>
        <w:spacing w:before="0" w:beforeAutospacing="0" w:after="150" w:afterAutospacing="0"/>
      </w:pPr>
      <w:proofErr w:type="spellStart"/>
      <w:r>
        <w:t>11.Denn</w:t>
      </w:r>
      <w:proofErr w:type="spellEnd"/>
      <w:r>
        <w:t xml:space="preserve"> er kennt </w:t>
      </w:r>
      <w:proofErr w:type="spellStart"/>
      <w:r>
        <w:t>woll</w:t>
      </w:r>
      <w:proofErr w:type="spellEnd"/>
      <w:r>
        <w:t xml:space="preserve"> das schwacher Mensch</w:t>
      </w:r>
      <w:r>
        <w:br/>
        <w:t xml:space="preserve">und was wir sind für ein </w:t>
      </w:r>
      <w:proofErr w:type="spellStart"/>
      <w:r>
        <w:t>Gemäch</w:t>
      </w:r>
      <w:proofErr w:type="spellEnd"/>
      <w:r>
        <w:br/>
      </w:r>
      <w:proofErr w:type="spellStart"/>
      <w:r>
        <w:t>Daß</w:t>
      </w:r>
      <w:proofErr w:type="spellEnd"/>
      <w:r>
        <w:t xml:space="preserve"> wir sind Schlamm, Erden, und Staub,</w:t>
      </w:r>
      <w:r>
        <w:br/>
        <w:t>unser Leben wie Grass und Laub:</w:t>
      </w:r>
    </w:p>
    <w:p w14:paraId="5EB7A19F" w14:textId="77777777" w:rsidR="00DB7058" w:rsidRDefault="00DB7058" w:rsidP="00DB7058">
      <w:pPr>
        <w:pStyle w:val="StandardWeb"/>
        <w:spacing w:before="0" w:beforeAutospacing="0" w:after="150" w:afterAutospacing="0"/>
      </w:pPr>
      <w:r>
        <w:t>12. Wenn der Wind Bläst und drüben weit,</w:t>
      </w:r>
      <w:r>
        <w:br/>
        <w:t>bald sich verstellt und gar vergeht</w:t>
      </w:r>
      <w:r>
        <w:br/>
        <w:t xml:space="preserve">Als wer es nie </w:t>
      </w:r>
      <w:proofErr w:type="spellStart"/>
      <w:r>
        <w:t>gewißt</w:t>
      </w:r>
      <w:proofErr w:type="spellEnd"/>
      <w:r>
        <w:t xml:space="preserve"> auf </w:t>
      </w:r>
      <w:proofErr w:type="spellStart"/>
      <w:r>
        <w:t>Erd</w:t>
      </w:r>
      <w:proofErr w:type="spellEnd"/>
      <w:r>
        <w:t>,</w:t>
      </w:r>
      <w:r>
        <w:br/>
        <w:t>so schnell der Mensch von Ihnen fort.</w:t>
      </w:r>
    </w:p>
    <w:p w14:paraId="45C0487F" w14:textId="77777777" w:rsidR="00DB7058" w:rsidRDefault="00DB7058" w:rsidP="00DB7058">
      <w:pPr>
        <w:pStyle w:val="StandardWeb"/>
        <w:spacing w:before="0" w:beforeAutospacing="0" w:after="150" w:afterAutospacing="0"/>
      </w:pPr>
      <w:r>
        <w:t>13. Aber die Gnad des Herren bleibt</w:t>
      </w:r>
      <w:r>
        <w:br/>
        <w:t xml:space="preserve">von </w:t>
      </w:r>
      <w:proofErr w:type="spellStart"/>
      <w:r>
        <w:t>Evigkeit</w:t>
      </w:r>
      <w:proofErr w:type="spellEnd"/>
      <w:r>
        <w:t xml:space="preserve"> zu Ewigkeit</w:t>
      </w:r>
      <w:r>
        <w:br/>
        <w:t>Über all so ihn vertrauen</w:t>
      </w:r>
      <w:r>
        <w:br/>
        <w:t xml:space="preserve">und auf ihn mit </w:t>
      </w:r>
      <w:proofErr w:type="spellStart"/>
      <w:r>
        <w:t>Hertzen</w:t>
      </w:r>
      <w:proofErr w:type="spellEnd"/>
      <w:r>
        <w:t xml:space="preserve"> bauen.</w:t>
      </w:r>
    </w:p>
    <w:p w14:paraId="7CAA1403" w14:textId="77777777" w:rsidR="00DB7058" w:rsidRDefault="00DB7058" w:rsidP="00DB7058">
      <w:pPr>
        <w:pStyle w:val="StandardWeb"/>
        <w:spacing w:before="0" w:beforeAutospacing="0" w:after="150" w:afterAutospacing="0"/>
      </w:pPr>
      <w:r>
        <w:t xml:space="preserve">14. Sein </w:t>
      </w:r>
      <w:proofErr w:type="spellStart"/>
      <w:r>
        <w:t>G`rechtigkeit</w:t>
      </w:r>
      <w:proofErr w:type="spellEnd"/>
      <w:r>
        <w:t xml:space="preserve"> auf Kindes Kind</w:t>
      </w:r>
      <w:r>
        <w:br/>
        <w:t>bei so für die Bund halten sind</w:t>
      </w:r>
      <w:r>
        <w:br/>
        <w:t>und denken an sein Wille groß</w:t>
      </w:r>
      <w:r>
        <w:br/>
        <w:t xml:space="preserve">Wird </w:t>
      </w:r>
      <w:proofErr w:type="spellStart"/>
      <w:r>
        <w:t>wißt</w:t>
      </w:r>
      <w:proofErr w:type="spellEnd"/>
      <w:r>
        <w:t xml:space="preserve"> zu halten ihn on </w:t>
      </w:r>
      <w:proofErr w:type="spellStart"/>
      <w:r>
        <w:t>Unterlaß</w:t>
      </w:r>
      <w:proofErr w:type="spellEnd"/>
      <w:r>
        <w:t>.</w:t>
      </w:r>
    </w:p>
    <w:p w14:paraId="23CEBC2A" w14:textId="77777777" w:rsidR="00DB7058" w:rsidRDefault="00DB7058" w:rsidP="00DB7058">
      <w:pPr>
        <w:pStyle w:val="StandardWeb"/>
        <w:spacing w:before="0" w:beforeAutospacing="0" w:after="150" w:afterAutospacing="0"/>
      </w:pPr>
      <w:r>
        <w:t>15. Der Herr hat seine Stütze bereit,</w:t>
      </w:r>
      <w:r>
        <w:br/>
        <w:t xml:space="preserve">sein Reich auf </w:t>
      </w:r>
      <w:proofErr w:type="spellStart"/>
      <w:r>
        <w:t>Erd</w:t>
      </w:r>
      <w:proofErr w:type="spellEnd"/>
      <w:r>
        <w:t xml:space="preserve"> und Himmel weit.</w:t>
      </w:r>
      <w:r>
        <w:br/>
        <w:t>Lobet den Herrn, das man hört</w:t>
      </w:r>
      <w:r>
        <w:br/>
        <w:t>ihr starken Held und jedermann.</w:t>
      </w:r>
    </w:p>
    <w:p w14:paraId="4D156183" w14:textId="77777777" w:rsidR="00DB7058" w:rsidRDefault="00DB7058" w:rsidP="00DB7058">
      <w:pPr>
        <w:pStyle w:val="StandardWeb"/>
        <w:spacing w:before="0" w:beforeAutospacing="0" w:after="150" w:afterAutospacing="0"/>
      </w:pPr>
      <w:r>
        <w:t>16. All die ihr seinen Willen tut,</w:t>
      </w:r>
      <w:r>
        <w:br/>
        <w:t>ihr Diener und Heerscharen gut,</w:t>
      </w:r>
      <w:r>
        <w:br/>
        <w:t>Lobet den Herrn, das man hört</w:t>
      </w:r>
      <w:r>
        <w:br/>
        <w:t xml:space="preserve">die </w:t>
      </w:r>
      <w:proofErr w:type="spellStart"/>
      <w:r>
        <w:t>Stimm</w:t>
      </w:r>
      <w:proofErr w:type="spellEnd"/>
      <w:r>
        <w:t xml:space="preserve"> seins Worts und reine Lehr.</w:t>
      </w:r>
    </w:p>
    <w:p w14:paraId="484AB8A7" w14:textId="77777777" w:rsidR="00DB7058" w:rsidRDefault="00DB7058" w:rsidP="00DB7058">
      <w:pPr>
        <w:pStyle w:val="StandardWeb"/>
        <w:spacing w:before="0" w:beforeAutospacing="0" w:after="150" w:afterAutospacing="0"/>
      </w:pPr>
      <w:r>
        <w:t>17. Lobet den Herrn alle seine Werk,</w:t>
      </w:r>
      <w:r>
        <w:br/>
        <w:t>an allem Ort, all Kraft, und Stärk.</w:t>
      </w:r>
      <w:r>
        <w:br/>
        <w:t>Mein Seel lobt Gott zu aller Frist</w:t>
      </w:r>
      <w:r>
        <w:br/>
        <w:t>und alles was nur in mir ist.</w:t>
      </w:r>
    </w:p>
    <w:p w14:paraId="07A1F611" w14:textId="77777777" w:rsidR="00E46EF8" w:rsidRDefault="00E46EF8" w:rsidP="00E46EF8">
      <w:pPr>
        <w:pStyle w:val="berschrift1"/>
      </w:pPr>
      <w:r w:rsidRPr="00E46EF8">
        <w:t>Morgensegen.</w:t>
      </w:r>
    </w:p>
    <w:p w14:paraId="6B698C91"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Mel. Gelobet seist du Jesu Christ.</w:t>
      </w:r>
    </w:p>
    <w:p w14:paraId="4B427ED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Gott Lob, der Tag ist nun herbei,</w:t>
      </w:r>
      <w:r>
        <w:rPr>
          <w:rFonts w:ascii="Helvetica" w:hAnsi="Helvetica" w:cs="Helvetica"/>
          <w:color w:val="333333"/>
          <w:sz w:val="21"/>
          <w:szCs w:val="21"/>
        </w:rPr>
        <w:br/>
        <w:t xml:space="preserve">Vom Schlaf sind wir </w:t>
      </w:r>
      <w:proofErr w:type="spellStart"/>
      <w:r>
        <w:rPr>
          <w:rFonts w:ascii="Helvetica" w:hAnsi="Helvetica" w:cs="Helvetica"/>
          <w:color w:val="333333"/>
          <w:sz w:val="21"/>
          <w:szCs w:val="21"/>
        </w:rPr>
        <w:t>gewecket</w:t>
      </w:r>
      <w:proofErr w:type="spellEnd"/>
      <w:r>
        <w:rPr>
          <w:rFonts w:ascii="Helvetica" w:hAnsi="Helvetica" w:cs="Helvetica"/>
          <w:color w:val="333333"/>
          <w:sz w:val="21"/>
          <w:szCs w:val="21"/>
        </w:rPr>
        <w:t xml:space="preserve"> frei.</w:t>
      </w:r>
      <w:r>
        <w:rPr>
          <w:rFonts w:ascii="Helvetica" w:hAnsi="Helvetica" w:cs="Helvetica"/>
          <w:color w:val="333333"/>
          <w:sz w:val="21"/>
          <w:szCs w:val="21"/>
        </w:rPr>
        <w:br/>
        <w:t xml:space="preserve">Gott hat uns </w:t>
      </w:r>
      <w:proofErr w:type="spellStart"/>
      <w:r>
        <w:rPr>
          <w:rFonts w:ascii="Helvetica" w:hAnsi="Helvetica" w:cs="Helvetica"/>
          <w:color w:val="333333"/>
          <w:sz w:val="21"/>
          <w:szCs w:val="21"/>
        </w:rPr>
        <w:t>bhüt</w:t>
      </w:r>
      <w:proofErr w:type="spellEnd"/>
      <w:r>
        <w:rPr>
          <w:rFonts w:ascii="Helvetica" w:hAnsi="Helvetica" w:cs="Helvetica"/>
          <w:color w:val="333333"/>
          <w:sz w:val="21"/>
          <w:szCs w:val="21"/>
        </w:rPr>
        <w:t xml:space="preserve"> fürs Teufels Macht</w:t>
      </w:r>
      <w:r>
        <w:rPr>
          <w:rFonts w:ascii="Helvetica" w:hAnsi="Helvetica" w:cs="Helvetica"/>
          <w:color w:val="333333"/>
          <w:sz w:val="21"/>
          <w:szCs w:val="21"/>
        </w:rPr>
        <w:br/>
        <w:t>Durch sein Engel in dieser Nacht.</w:t>
      </w:r>
      <w:r>
        <w:rPr>
          <w:rFonts w:ascii="Helvetica" w:hAnsi="Helvetica" w:cs="Helvetica"/>
          <w:color w:val="333333"/>
          <w:sz w:val="21"/>
          <w:szCs w:val="21"/>
        </w:rPr>
        <w:br/>
        <w:t>Kyrieleis.</w:t>
      </w:r>
    </w:p>
    <w:p w14:paraId="5108511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 Ach Gott, </w:t>
      </w:r>
      <w:proofErr w:type="spellStart"/>
      <w:r>
        <w:rPr>
          <w:rFonts w:ascii="Helvetica" w:hAnsi="Helvetica" w:cs="Helvetica"/>
          <w:color w:val="333333"/>
          <w:sz w:val="21"/>
          <w:szCs w:val="21"/>
        </w:rPr>
        <w:t>vergieb</w:t>
      </w:r>
      <w:proofErr w:type="spellEnd"/>
      <w:r>
        <w:rPr>
          <w:rFonts w:ascii="Helvetica" w:hAnsi="Helvetica" w:cs="Helvetica"/>
          <w:color w:val="333333"/>
          <w:sz w:val="21"/>
          <w:szCs w:val="21"/>
        </w:rPr>
        <w:t xml:space="preserve"> uns unsre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w:t>
      </w:r>
      <w:r>
        <w:rPr>
          <w:rFonts w:ascii="Helvetica" w:hAnsi="Helvetica" w:cs="Helvetica"/>
          <w:color w:val="333333"/>
          <w:sz w:val="21"/>
          <w:szCs w:val="21"/>
        </w:rPr>
        <w:br/>
        <w:t>Sei uns gnädig, gut, sanft und lind,</w:t>
      </w:r>
      <w:r>
        <w:rPr>
          <w:rFonts w:ascii="Helvetica" w:hAnsi="Helvetica" w:cs="Helvetica"/>
          <w:color w:val="333333"/>
          <w:sz w:val="21"/>
          <w:szCs w:val="21"/>
        </w:rPr>
        <w:br/>
        <w:t>Dein Engel allzeit bei uns sei,</w:t>
      </w:r>
      <w:r>
        <w:rPr>
          <w:rFonts w:ascii="Helvetica" w:hAnsi="Helvetica" w:cs="Helvetica"/>
          <w:color w:val="333333"/>
          <w:sz w:val="21"/>
          <w:szCs w:val="21"/>
        </w:rPr>
        <w:br/>
        <w:t>Wider der Teufel steh uns bei.</w:t>
      </w:r>
      <w:r>
        <w:rPr>
          <w:rFonts w:ascii="Helvetica" w:hAnsi="Helvetica" w:cs="Helvetica"/>
          <w:color w:val="333333"/>
          <w:sz w:val="21"/>
          <w:szCs w:val="21"/>
        </w:rPr>
        <w:br/>
        <w:t>Kyrieleis.</w:t>
      </w:r>
    </w:p>
    <w:p w14:paraId="471B195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All unsre Arbeit segne du,</w:t>
      </w:r>
      <w:r>
        <w:rPr>
          <w:rFonts w:ascii="Helvetica" w:hAnsi="Helvetica" w:cs="Helvetica"/>
          <w:color w:val="333333"/>
          <w:sz w:val="21"/>
          <w:szCs w:val="21"/>
        </w:rPr>
        <w:br/>
      </w:r>
      <w:proofErr w:type="spellStart"/>
      <w:r>
        <w:rPr>
          <w:rFonts w:ascii="Helvetica" w:hAnsi="Helvetica" w:cs="Helvetica"/>
          <w:color w:val="333333"/>
          <w:sz w:val="21"/>
          <w:szCs w:val="21"/>
        </w:rPr>
        <w:t>Gieb</w:t>
      </w:r>
      <w:proofErr w:type="spellEnd"/>
      <w:r>
        <w:rPr>
          <w:rFonts w:ascii="Helvetica" w:hAnsi="Helvetica" w:cs="Helvetica"/>
          <w:color w:val="333333"/>
          <w:sz w:val="21"/>
          <w:szCs w:val="21"/>
        </w:rPr>
        <w:t xml:space="preserve"> und Geduld und Muth dazu,</w:t>
      </w:r>
      <w:r>
        <w:rPr>
          <w:rFonts w:ascii="Helvetica" w:hAnsi="Helvetica" w:cs="Helvetica"/>
          <w:color w:val="333333"/>
          <w:sz w:val="21"/>
          <w:szCs w:val="21"/>
        </w:rPr>
        <w:br/>
        <w:t>Verleih uns ein rechten Verstand,</w:t>
      </w:r>
      <w:r>
        <w:rPr>
          <w:rFonts w:ascii="Helvetica" w:hAnsi="Helvetica" w:cs="Helvetica"/>
          <w:color w:val="333333"/>
          <w:sz w:val="21"/>
          <w:szCs w:val="21"/>
        </w:rPr>
        <w:br/>
      </w:r>
      <w:proofErr w:type="spellStart"/>
      <w:r>
        <w:rPr>
          <w:rFonts w:ascii="Helvetica" w:hAnsi="Helvetica" w:cs="Helvetica"/>
          <w:color w:val="333333"/>
          <w:sz w:val="21"/>
          <w:szCs w:val="21"/>
        </w:rPr>
        <w:t>Regier</w:t>
      </w:r>
      <w:proofErr w:type="spellEnd"/>
      <w:r>
        <w:rPr>
          <w:rFonts w:ascii="Helvetica" w:hAnsi="Helvetica" w:cs="Helvetica"/>
          <w:color w:val="333333"/>
          <w:sz w:val="21"/>
          <w:szCs w:val="21"/>
        </w:rPr>
        <w:t xml:space="preserve"> uns selbst durch deine Hand.</w:t>
      </w:r>
      <w:r>
        <w:rPr>
          <w:rFonts w:ascii="Helvetica" w:hAnsi="Helvetica" w:cs="Helvetica"/>
          <w:color w:val="333333"/>
          <w:sz w:val="21"/>
          <w:szCs w:val="21"/>
        </w:rPr>
        <w:br/>
        <w:t>Kyrieleis.</w:t>
      </w:r>
    </w:p>
    <w:p w14:paraId="75A938A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4.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uns auf deinem Wege </w:t>
      </w:r>
      <w:proofErr w:type="spellStart"/>
      <w:r>
        <w:rPr>
          <w:rFonts w:ascii="Helvetica" w:hAnsi="Helvetica" w:cs="Helvetica"/>
          <w:color w:val="333333"/>
          <w:sz w:val="21"/>
          <w:szCs w:val="21"/>
        </w:rPr>
        <w:t>gehn</w:t>
      </w:r>
      <w:proofErr w:type="spellEnd"/>
      <w:r>
        <w:rPr>
          <w:rFonts w:ascii="Helvetica" w:hAnsi="Helvetica" w:cs="Helvetica"/>
          <w:color w:val="333333"/>
          <w:sz w:val="21"/>
          <w:szCs w:val="21"/>
        </w:rPr>
        <w:br/>
        <w:t xml:space="preserve">Und allzeit fest darin </w:t>
      </w:r>
      <w:proofErr w:type="spellStart"/>
      <w:r>
        <w:rPr>
          <w:rFonts w:ascii="Helvetica" w:hAnsi="Helvetica" w:cs="Helvetica"/>
          <w:color w:val="333333"/>
          <w:sz w:val="21"/>
          <w:szCs w:val="21"/>
        </w:rPr>
        <w:t>bestehn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Dein </w:t>
      </w:r>
      <w:proofErr w:type="spellStart"/>
      <w:r>
        <w:rPr>
          <w:rFonts w:ascii="Helvetica" w:hAnsi="Helvetica" w:cs="Helvetica"/>
          <w:color w:val="333333"/>
          <w:sz w:val="21"/>
          <w:szCs w:val="21"/>
        </w:rPr>
        <w:t>heilger</w:t>
      </w:r>
      <w:proofErr w:type="spellEnd"/>
      <w:r>
        <w:rPr>
          <w:rFonts w:ascii="Helvetica" w:hAnsi="Helvetica" w:cs="Helvetica"/>
          <w:color w:val="333333"/>
          <w:sz w:val="21"/>
          <w:szCs w:val="21"/>
        </w:rPr>
        <w:t xml:space="preserve"> Geist </w:t>
      </w:r>
      <w:proofErr w:type="spellStart"/>
      <w:r>
        <w:rPr>
          <w:rFonts w:ascii="Helvetica" w:hAnsi="Helvetica" w:cs="Helvetica"/>
          <w:color w:val="333333"/>
          <w:sz w:val="21"/>
          <w:szCs w:val="21"/>
        </w:rPr>
        <w:t>leit</w:t>
      </w:r>
      <w:proofErr w:type="spellEnd"/>
      <w:r>
        <w:rPr>
          <w:rFonts w:ascii="Helvetica" w:hAnsi="Helvetica" w:cs="Helvetica"/>
          <w:color w:val="333333"/>
          <w:sz w:val="21"/>
          <w:szCs w:val="21"/>
        </w:rPr>
        <w:t xml:space="preserve"> unser Herz,</w:t>
      </w:r>
      <w:r>
        <w:rPr>
          <w:rFonts w:ascii="Helvetica" w:hAnsi="Helvetica" w:cs="Helvetica"/>
          <w:color w:val="333333"/>
          <w:sz w:val="21"/>
          <w:szCs w:val="21"/>
        </w:rPr>
        <w:br/>
      </w:r>
      <w:proofErr w:type="spellStart"/>
      <w:r>
        <w:rPr>
          <w:rFonts w:ascii="Helvetica" w:hAnsi="Helvetica" w:cs="Helvetica"/>
          <w:color w:val="333333"/>
          <w:sz w:val="21"/>
          <w:szCs w:val="21"/>
        </w:rPr>
        <w:t>Bhüt</w:t>
      </w:r>
      <w:proofErr w:type="spellEnd"/>
      <w:r>
        <w:rPr>
          <w:rFonts w:ascii="Helvetica" w:hAnsi="Helvetica" w:cs="Helvetica"/>
          <w:color w:val="333333"/>
          <w:sz w:val="21"/>
          <w:szCs w:val="21"/>
        </w:rPr>
        <w:t xml:space="preserve"> uns vor Angst und großem Schmerz.</w:t>
      </w:r>
      <w:r>
        <w:rPr>
          <w:rFonts w:ascii="Helvetica" w:hAnsi="Helvetica" w:cs="Helvetica"/>
          <w:color w:val="333333"/>
          <w:sz w:val="21"/>
          <w:szCs w:val="21"/>
        </w:rPr>
        <w:br/>
        <w:t>Kyrieleis.</w:t>
      </w:r>
    </w:p>
    <w:p w14:paraId="77F09658"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5. In </w:t>
      </w:r>
      <w:proofErr w:type="spellStart"/>
      <w:r>
        <w:rPr>
          <w:rFonts w:ascii="Helvetica" w:hAnsi="Helvetica" w:cs="Helvetica"/>
          <w:color w:val="333333"/>
          <w:sz w:val="21"/>
          <w:szCs w:val="21"/>
        </w:rPr>
        <w:t>Irrthum</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uns fallen nicht,</w:t>
      </w:r>
      <w:r>
        <w:rPr>
          <w:rFonts w:ascii="Helvetica" w:hAnsi="Helvetica" w:cs="Helvetica"/>
          <w:color w:val="333333"/>
          <w:sz w:val="21"/>
          <w:szCs w:val="21"/>
        </w:rPr>
        <w:br/>
        <w:t>Wenn uns der böse Geist anficht.</w:t>
      </w:r>
      <w:r>
        <w:rPr>
          <w:rFonts w:ascii="Helvetica" w:hAnsi="Helvetica" w:cs="Helvetica"/>
          <w:color w:val="333333"/>
          <w:sz w:val="21"/>
          <w:szCs w:val="21"/>
        </w:rPr>
        <w:br/>
        <w:t xml:space="preserve">Vor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 xml:space="preserve"> und </w:t>
      </w:r>
      <w:proofErr w:type="spellStart"/>
      <w:r>
        <w:rPr>
          <w:rFonts w:ascii="Helvetica" w:hAnsi="Helvetica" w:cs="Helvetica"/>
          <w:color w:val="333333"/>
          <w:sz w:val="21"/>
          <w:szCs w:val="21"/>
        </w:rPr>
        <w:t>Schand</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behüt</w:t>
      </w:r>
      <w:proofErr w:type="spellEnd"/>
      <w:r>
        <w:rPr>
          <w:rFonts w:ascii="Helvetica" w:hAnsi="Helvetica" w:cs="Helvetica"/>
          <w:color w:val="333333"/>
          <w:sz w:val="21"/>
          <w:szCs w:val="21"/>
        </w:rPr>
        <w:t xml:space="preserve"> uns Gott,</w:t>
      </w:r>
      <w:r>
        <w:rPr>
          <w:rFonts w:ascii="Helvetica" w:hAnsi="Helvetica" w:cs="Helvetica"/>
          <w:color w:val="333333"/>
          <w:sz w:val="21"/>
          <w:szCs w:val="21"/>
        </w:rPr>
        <w:br/>
        <w:t>Und hilf uns frei aus aller Noth.</w:t>
      </w:r>
      <w:r>
        <w:rPr>
          <w:rFonts w:ascii="Helvetica" w:hAnsi="Helvetica" w:cs="Helvetica"/>
          <w:color w:val="333333"/>
          <w:sz w:val="21"/>
          <w:szCs w:val="21"/>
        </w:rPr>
        <w:br/>
        <w:t>Kyrieleis.</w:t>
      </w:r>
    </w:p>
    <w:p w14:paraId="63C4A91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6. </w:t>
      </w:r>
      <w:proofErr w:type="spellStart"/>
      <w:r>
        <w:rPr>
          <w:rFonts w:ascii="Helvetica" w:hAnsi="Helvetica" w:cs="Helvetica"/>
          <w:color w:val="333333"/>
          <w:sz w:val="21"/>
          <w:szCs w:val="21"/>
        </w:rPr>
        <w:t>Behüt</w:t>
      </w:r>
      <w:proofErr w:type="spellEnd"/>
      <w:r>
        <w:rPr>
          <w:rFonts w:ascii="Helvetica" w:hAnsi="Helvetica" w:cs="Helvetica"/>
          <w:color w:val="333333"/>
          <w:sz w:val="21"/>
          <w:szCs w:val="21"/>
        </w:rPr>
        <w:t xml:space="preserve"> uns Herr vor Trug und List,</w:t>
      </w:r>
      <w:r>
        <w:rPr>
          <w:rFonts w:ascii="Helvetica" w:hAnsi="Helvetica" w:cs="Helvetica"/>
          <w:color w:val="333333"/>
          <w:sz w:val="21"/>
          <w:szCs w:val="21"/>
        </w:rPr>
        <w:br/>
        <w:t>Vor Wucher, Geiz, unrechtem Genieß,</w:t>
      </w:r>
      <w:r>
        <w:rPr>
          <w:rFonts w:ascii="Helvetica" w:hAnsi="Helvetica" w:cs="Helvetica"/>
          <w:color w:val="333333"/>
          <w:sz w:val="21"/>
          <w:szCs w:val="21"/>
        </w:rPr>
        <w:br/>
        <w:t xml:space="preserve">Vor allem </w:t>
      </w:r>
      <w:proofErr w:type="spellStart"/>
      <w:r>
        <w:rPr>
          <w:rFonts w:ascii="Helvetica" w:hAnsi="Helvetica" w:cs="Helvetica"/>
          <w:color w:val="333333"/>
          <w:sz w:val="21"/>
          <w:szCs w:val="21"/>
        </w:rPr>
        <w:t>Vortheil</w:t>
      </w:r>
      <w:proofErr w:type="spellEnd"/>
      <w:r>
        <w:rPr>
          <w:rFonts w:ascii="Helvetica" w:hAnsi="Helvetica" w:cs="Helvetica"/>
          <w:color w:val="333333"/>
          <w:sz w:val="21"/>
          <w:szCs w:val="21"/>
        </w:rPr>
        <w:t xml:space="preserve"> und vor Tand,</w:t>
      </w:r>
      <w:r>
        <w:rPr>
          <w:rFonts w:ascii="Helvetica" w:hAnsi="Helvetica" w:cs="Helvetica"/>
          <w:color w:val="333333"/>
          <w:sz w:val="21"/>
          <w:szCs w:val="21"/>
        </w:rPr>
        <w:br/>
        <w:t xml:space="preserve">Vor Hader, Zank, Neid, Spott und </w:t>
      </w:r>
      <w:proofErr w:type="spellStart"/>
      <w:r>
        <w:rPr>
          <w:rFonts w:ascii="Helvetica" w:hAnsi="Helvetica" w:cs="Helvetica"/>
          <w:color w:val="333333"/>
          <w:sz w:val="21"/>
          <w:szCs w:val="21"/>
        </w:rPr>
        <w:t>Schand</w:t>
      </w:r>
      <w:proofErr w:type="spellEnd"/>
      <w:r>
        <w:rPr>
          <w:rFonts w:ascii="Helvetica" w:hAnsi="Helvetica" w:cs="Helvetica"/>
          <w:color w:val="333333"/>
          <w:sz w:val="21"/>
          <w:szCs w:val="21"/>
        </w:rPr>
        <w:t>.</w:t>
      </w:r>
      <w:r>
        <w:rPr>
          <w:rFonts w:ascii="Helvetica" w:hAnsi="Helvetica" w:cs="Helvetica"/>
          <w:color w:val="333333"/>
          <w:sz w:val="21"/>
          <w:szCs w:val="21"/>
        </w:rPr>
        <w:br/>
        <w:t>Kyrieleis.</w:t>
      </w:r>
    </w:p>
    <w:p w14:paraId="0A97288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7. Hilf,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dienen deiner Ehr</w:t>
      </w:r>
      <w:r>
        <w:rPr>
          <w:rFonts w:ascii="Helvetica" w:hAnsi="Helvetica" w:cs="Helvetica"/>
          <w:color w:val="333333"/>
          <w:sz w:val="21"/>
          <w:szCs w:val="21"/>
        </w:rPr>
        <w:br/>
        <w:t>Und dich vor Augen haben mehr</w:t>
      </w:r>
      <w:r>
        <w:rPr>
          <w:rFonts w:ascii="Helvetica" w:hAnsi="Helvetica" w:cs="Helvetica"/>
          <w:color w:val="333333"/>
          <w:sz w:val="21"/>
          <w:szCs w:val="21"/>
        </w:rPr>
        <w:br/>
        <w:t xml:space="preserve">Denn alle Welt, Nutz, Ehr und </w:t>
      </w:r>
      <w:proofErr w:type="spellStart"/>
      <w:r>
        <w:rPr>
          <w:rFonts w:ascii="Helvetica" w:hAnsi="Helvetica" w:cs="Helvetica"/>
          <w:color w:val="333333"/>
          <w:sz w:val="21"/>
          <w:szCs w:val="21"/>
        </w:rPr>
        <w:t>Gwalt</w:t>
      </w:r>
      <w:proofErr w:type="spellEnd"/>
      <w:r>
        <w:rPr>
          <w:rFonts w:ascii="Helvetica" w:hAnsi="Helvetica" w:cs="Helvetica"/>
          <w:color w:val="333333"/>
          <w:sz w:val="21"/>
          <w:szCs w:val="21"/>
        </w:rPr>
        <w:t>,</w:t>
      </w:r>
      <w:r>
        <w:rPr>
          <w:rFonts w:ascii="Helvetica" w:hAnsi="Helvetica" w:cs="Helvetica"/>
          <w:color w:val="333333"/>
          <w:sz w:val="21"/>
          <w:szCs w:val="21"/>
        </w:rPr>
        <w:br/>
        <w:t>So werden wir mit Ehren alt.</w:t>
      </w:r>
      <w:r>
        <w:rPr>
          <w:rFonts w:ascii="Helvetica" w:hAnsi="Helvetica" w:cs="Helvetica"/>
          <w:color w:val="333333"/>
          <w:sz w:val="21"/>
          <w:szCs w:val="21"/>
        </w:rPr>
        <w:br/>
        <w:t>Kyrieleis.</w:t>
      </w:r>
    </w:p>
    <w:p w14:paraId="63FA88B9"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8. Amen, zur Arbeit </w:t>
      </w:r>
      <w:proofErr w:type="spellStart"/>
      <w:r>
        <w:rPr>
          <w:rFonts w:ascii="Helvetica" w:hAnsi="Helvetica" w:cs="Helvetica"/>
          <w:color w:val="333333"/>
          <w:sz w:val="21"/>
          <w:szCs w:val="21"/>
        </w:rPr>
        <w:t>gehn</w:t>
      </w:r>
      <w:proofErr w:type="spellEnd"/>
      <w:r>
        <w:rPr>
          <w:rFonts w:ascii="Helvetica" w:hAnsi="Helvetica" w:cs="Helvetica"/>
          <w:color w:val="333333"/>
          <w:sz w:val="21"/>
          <w:szCs w:val="21"/>
        </w:rPr>
        <w:t xml:space="preserve"> wir hin,</w:t>
      </w:r>
      <w:r>
        <w:rPr>
          <w:rFonts w:ascii="Helvetica" w:hAnsi="Helvetica" w:cs="Helvetica"/>
          <w:color w:val="333333"/>
          <w:sz w:val="21"/>
          <w:szCs w:val="21"/>
        </w:rPr>
        <w:br/>
        <w:t>Gott kennet unser Herz und Sinn.</w:t>
      </w:r>
      <w:r>
        <w:rPr>
          <w:rFonts w:ascii="Helvetica" w:hAnsi="Helvetica" w:cs="Helvetica"/>
          <w:color w:val="333333"/>
          <w:sz w:val="21"/>
          <w:szCs w:val="21"/>
        </w:rPr>
        <w:br/>
        <w:t>Unser Werk, Arbeit, Treu und Fleiß</w:t>
      </w:r>
      <w:r>
        <w:rPr>
          <w:rFonts w:ascii="Helvetica" w:hAnsi="Helvetica" w:cs="Helvetica"/>
          <w:color w:val="333333"/>
          <w:sz w:val="21"/>
          <w:szCs w:val="21"/>
        </w:rPr>
        <w:br/>
        <w:t>Gereich zu Gottes Lob und Preis.</w:t>
      </w:r>
      <w:r>
        <w:rPr>
          <w:rFonts w:ascii="Helvetica" w:hAnsi="Helvetica" w:cs="Helvetica"/>
          <w:color w:val="333333"/>
          <w:sz w:val="21"/>
          <w:szCs w:val="21"/>
        </w:rPr>
        <w:br/>
        <w:t>Kyrieleis.</w:t>
      </w:r>
    </w:p>
    <w:p w14:paraId="1D5C1E91"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9. Weil wir denn so zur Arbeit </w:t>
      </w:r>
      <w:proofErr w:type="spellStart"/>
      <w:r>
        <w:rPr>
          <w:rFonts w:ascii="Helvetica" w:hAnsi="Helvetica" w:cs="Helvetica"/>
          <w:color w:val="333333"/>
          <w:sz w:val="21"/>
          <w:szCs w:val="21"/>
        </w:rPr>
        <w:t>gehn</w:t>
      </w:r>
      <w:proofErr w:type="spellEnd"/>
      <w:r>
        <w:rPr>
          <w:rFonts w:ascii="Helvetica" w:hAnsi="Helvetica" w:cs="Helvetica"/>
          <w:color w:val="333333"/>
          <w:sz w:val="21"/>
          <w:szCs w:val="21"/>
        </w:rPr>
        <w:t>,</w:t>
      </w:r>
      <w:r>
        <w:rPr>
          <w:rFonts w:ascii="Helvetica" w:hAnsi="Helvetica" w:cs="Helvetica"/>
          <w:color w:val="333333"/>
          <w:sz w:val="21"/>
          <w:szCs w:val="21"/>
        </w:rPr>
        <w:br/>
        <w:t xml:space="preserve">Herr Christ, </w:t>
      </w:r>
      <w:proofErr w:type="spellStart"/>
      <w:r>
        <w:rPr>
          <w:rFonts w:ascii="Helvetica" w:hAnsi="Helvetica" w:cs="Helvetica"/>
          <w:color w:val="333333"/>
          <w:sz w:val="21"/>
          <w:szCs w:val="21"/>
        </w:rPr>
        <w:t>wollst</w:t>
      </w:r>
      <w:proofErr w:type="spellEnd"/>
      <w:r>
        <w:rPr>
          <w:rFonts w:ascii="Helvetica" w:hAnsi="Helvetica" w:cs="Helvetica"/>
          <w:color w:val="333333"/>
          <w:sz w:val="21"/>
          <w:szCs w:val="21"/>
        </w:rPr>
        <w:t xml:space="preserve"> uns gnädig </w:t>
      </w:r>
      <w:proofErr w:type="spellStart"/>
      <w:r>
        <w:rPr>
          <w:rFonts w:ascii="Helvetica" w:hAnsi="Helvetica" w:cs="Helvetica"/>
          <w:color w:val="333333"/>
          <w:sz w:val="21"/>
          <w:szCs w:val="21"/>
        </w:rPr>
        <w:t>beistehn</w:t>
      </w:r>
      <w:proofErr w:type="spellEnd"/>
      <w:r>
        <w:rPr>
          <w:rFonts w:ascii="Helvetica" w:hAnsi="Helvetica" w:cs="Helvetica"/>
          <w:color w:val="333333"/>
          <w:sz w:val="21"/>
          <w:szCs w:val="21"/>
        </w:rPr>
        <w:t>.</w:t>
      </w:r>
      <w:r>
        <w:rPr>
          <w:rFonts w:ascii="Helvetica" w:hAnsi="Helvetica" w:cs="Helvetica"/>
          <w:color w:val="333333"/>
          <w:sz w:val="21"/>
          <w:szCs w:val="21"/>
        </w:rPr>
        <w:br/>
        <w:t>Bei unserm Schweiß dein Segen sei,</w:t>
      </w:r>
      <w:r>
        <w:rPr>
          <w:rFonts w:ascii="Helvetica" w:hAnsi="Helvetica" w:cs="Helvetica"/>
          <w:color w:val="333333"/>
          <w:sz w:val="21"/>
          <w:szCs w:val="21"/>
        </w:rPr>
        <w:br/>
        <w:t xml:space="preserve">So </w:t>
      </w:r>
      <w:proofErr w:type="spellStart"/>
      <w:r>
        <w:rPr>
          <w:rFonts w:ascii="Helvetica" w:hAnsi="Helvetica" w:cs="Helvetica"/>
          <w:color w:val="333333"/>
          <w:sz w:val="21"/>
          <w:szCs w:val="21"/>
        </w:rPr>
        <w:t>werdn</w:t>
      </w:r>
      <w:proofErr w:type="spellEnd"/>
      <w:r>
        <w:rPr>
          <w:rFonts w:ascii="Helvetica" w:hAnsi="Helvetica" w:cs="Helvetica"/>
          <w:color w:val="333333"/>
          <w:sz w:val="21"/>
          <w:szCs w:val="21"/>
        </w:rPr>
        <w:t xml:space="preserve"> wir satt und sorgen frei.</w:t>
      </w:r>
      <w:r>
        <w:rPr>
          <w:rFonts w:ascii="Helvetica" w:hAnsi="Helvetica" w:cs="Helvetica"/>
          <w:color w:val="333333"/>
          <w:sz w:val="21"/>
          <w:szCs w:val="21"/>
        </w:rPr>
        <w:br/>
        <w:t>Kyrieleis.</w:t>
      </w:r>
    </w:p>
    <w:p w14:paraId="720D4FBA"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10.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dein Engel stets bei uns sein,</w:t>
      </w:r>
      <w:r>
        <w:rPr>
          <w:rFonts w:ascii="Helvetica" w:hAnsi="Helvetica" w:cs="Helvetica"/>
          <w:color w:val="333333"/>
          <w:sz w:val="21"/>
          <w:szCs w:val="21"/>
        </w:rPr>
        <w:br/>
        <w:t>Die lieben schönen Geisterlein.</w:t>
      </w:r>
      <w:r>
        <w:rPr>
          <w:rFonts w:ascii="Helvetica" w:hAnsi="Helvetica" w:cs="Helvetica"/>
          <w:color w:val="333333"/>
          <w:sz w:val="21"/>
          <w:szCs w:val="21"/>
        </w:rPr>
        <w:br/>
        <w:t>Kein Macht an uns der Satan hab,</w:t>
      </w:r>
      <w:r>
        <w:rPr>
          <w:rFonts w:ascii="Helvetica" w:hAnsi="Helvetica" w:cs="Helvetica"/>
          <w:color w:val="333333"/>
          <w:sz w:val="21"/>
          <w:szCs w:val="21"/>
        </w:rPr>
        <w:br/>
        <w:t>Dein Engel ihn stets treiben ab.</w:t>
      </w:r>
      <w:r>
        <w:rPr>
          <w:rFonts w:ascii="Helvetica" w:hAnsi="Helvetica" w:cs="Helvetica"/>
          <w:color w:val="333333"/>
          <w:sz w:val="21"/>
          <w:szCs w:val="21"/>
        </w:rPr>
        <w:br/>
        <w:t>Kyrieleis.</w:t>
      </w:r>
    </w:p>
    <w:p w14:paraId="03B89579"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11. Amen singen wir </w:t>
      </w:r>
      <w:proofErr w:type="spellStart"/>
      <w:r>
        <w:rPr>
          <w:rFonts w:ascii="Helvetica" w:hAnsi="Helvetica" w:cs="Helvetica"/>
          <w:color w:val="333333"/>
          <w:sz w:val="21"/>
          <w:szCs w:val="21"/>
        </w:rPr>
        <w:t>abermal</w:t>
      </w:r>
      <w:proofErr w:type="spellEnd"/>
      <w:r>
        <w:rPr>
          <w:rFonts w:ascii="Helvetica" w:hAnsi="Helvetica" w:cs="Helvetica"/>
          <w:color w:val="333333"/>
          <w:sz w:val="21"/>
          <w:szCs w:val="21"/>
        </w:rPr>
        <w:t>.</w:t>
      </w:r>
      <w:r>
        <w:rPr>
          <w:rFonts w:ascii="Helvetica" w:hAnsi="Helvetica" w:cs="Helvetica"/>
          <w:color w:val="333333"/>
          <w:sz w:val="21"/>
          <w:szCs w:val="21"/>
        </w:rPr>
        <w:br/>
        <w:t xml:space="preserve">Herr Christ, </w:t>
      </w:r>
      <w:proofErr w:type="spellStart"/>
      <w:r>
        <w:rPr>
          <w:rFonts w:ascii="Helvetica" w:hAnsi="Helvetica" w:cs="Helvetica"/>
          <w:color w:val="333333"/>
          <w:sz w:val="21"/>
          <w:szCs w:val="21"/>
        </w:rPr>
        <w:t>behüt</w:t>
      </w:r>
      <w:proofErr w:type="spellEnd"/>
      <w:r>
        <w:rPr>
          <w:rFonts w:ascii="Helvetica" w:hAnsi="Helvetica" w:cs="Helvetica"/>
          <w:color w:val="333333"/>
          <w:sz w:val="21"/>
          <w:szCs w:val="21"/>
        </w:rPr>
        <w:t xml:space="preserve"> uns vor Unfall.</w:t>
      </w:r>
      <w:r>
        <w:rPr>
          <w:rFonts w:ascii="Helvetica" w:hAnsi="Helvetica" w:cs="Helvetica"/>
          <w:color w:val="333333"/>
          <w:sz w:val="21"/>
          <w:szCs w:val="21"/>
        </w:rPr>
        <w:br/>
      </w:r>
      <w:proofErr w:type="spellStart"/>
      <w:r>
        <w:rPr>
          <w:rFonts w:ascii="Helvetica" w:hAnsi="Helvetica" w:cs="Helvetica"/>
          <w:color w:val="333333"/>
          <w:sz w:val="21"/>
          <w:szCs w:val="21"/>
        </w:rPr>
        <w:t>Gieb</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dich stets rufen an,</w:t>
      </w:r>
      <w:r>
        <w:rPr>
          <w:rFonts w:ascii="Helvetica" w:hAnsi="Helvetica" w:cs="Helvetica"/>
          <w:color w:val="333333"/>
          <w:sz w:val="21"/>
          <w:szCs w:val="21"/>
        </w:rPr>
        <w:br/>
        <w:t xml:space="preserve">So lang die </w:t>
      </w:r>
      <w:proofErr w:type="spellStart"/>
      <w:r>
        <w:rPr>
          <w:rFonts w:ascii="Helvetica" w:hAnsi="Helvetica" w:cs="Helvetica"/>
          <w:color w:val="333333"/>
          <w:sz w:val="21"/>
          <w:szCs w:val="21"/>
        </w:rPr>
        <w:t>Zung</w:t>
      </w:r>
      <w:proofErr w:type="spellEnd"/>
      <w:r>
        <w:rPr>
          <w:rFonts w:ascii="Helvetica" w:hAnsi="Helvetica" w:cs="Helvetica"/>
          <w:color w:val="333333"/>
          <w:sz w:val="21"/>
          <w:szCs w:val="21"/>
        </w:rPr>
        <w:t xml:space="preserve"> sich regen kann.</w:t>
      </w:r>
      <w:r>
        <w:rPr>
          <w:rFonts w:ascii="Helvetica" w:hAnsi="Helvetica" w:cs="Helvetica"/>
          <w:color w:val="333333"/>
          <w:sz w:val="21"/>
          <w:szCs w:val="21"/>
        </w:rPr>
        <w:br/>
        <w:t>Kyrieleis.</w:t>
      </w:r>
    </w:p>
    <w:p w14:paraId="17DBA8FF" w14:textId="77777777" w:rsidR="002F5F04" w:rsidRDefault="002F5F04" w:rsidP="002F5F04">
      <w:pPr>
        <w:pStyle w:val="berschrift1"/>
      </w:pPr>
      <w:r w:rsidRPr="002F5F04">
        <w:t>Nun freut euch lieben Kinderlein,</w:t>
      </w:r>
    </w:p>
    <w:p w14:paraId="60EEF2EF" w14:textId="77777777" w:rsidR="002F5F04" w:rsidRPr="002F5F04" w:rsidRDefault="002F5F04" w:rsidP="002F5F04">
      <w:pPr>
        <w:rPr>
          <w:i/>
        </w:rPr>
      </w:pPr>
      <w:r w:rsidRPr="002F5F04">
        <w:rPr>
          <w:rStyle w:val="Fett"/>
          <w:b w:val="0"/>
          <w:bCs w:val="0"/>
          <w:i/>
        </w:rPr>
        <w:t>Christlied für die Kinder</w:t>
      </w:r>
      <w:r w:rsidRPr="002F5F04">
        <w:rPr>
          <w:rStyle w:val="Fett"/>
          <w:b w:val="0"/>
          <w:bCs w:val="0"/>
          <w:i/>
        </w:rPr>
        <w:br/>
      </w:r>
      <w:r w:rsidRPr="002F5F04">
        <w:rPr>
          <w:i/>
        </w:rPr>
        <w:t>Nach eigener Melodie.</w:t>
      </w:r>
    </w:p>
    <w:p w14:paraId="49EAB2C9" w14:textId="77777777" w:rsidR="002F5F04" w:rsidRDefault="002F5F04" w:rsidP="002F5F04">
      <w:pPr>
        <w:pStyle w:val="StandardWeb"/>
        <w:spacing w:before="0" w:beforeAutospacing="0" w:after="150" w:afterAutospacing="0"/>
      </w:pPr>
      <w:r>
        <w:t>Nun freut euch lieben Kinderlein,</w:t>
      </w:r>
      <w:r>
        <w:br/>
        <w:t xml:space="preserve">Der </w:t>
      </w:r>
      <w:proofErr w:type="spellStart"/>
      <w:r>
        <w:t>heilge</w:t>
      </w:r>
      <w:proofErr w:type="spellEnd"/>
      <w:r>
        <w:t xml:space="preserve"> Christ will kommen herein.</w:t>
      </w:r>
      <w:r>
        <w:br/>
        <w:t>Mit seinen lieben Engelein</w:t>
      </w:r>
      <w:r>
        <w:br/>
        <w:t>Will er selbst allzeit bei uns sein.</w:t>
      </w:r>
      <w:r>
        <w:br/>
        <w:t>Halleluja.</w:t>
      </w:r>
    </w:p>
    <w:p w14:paraId="4BD99B71" w14:textId="77777777" w:rsidR="002F5F04" w:rsidRDefault="002F5F04" w:rsidP="002F5F04">
      <w:pPr>
        <w:pStyle w:val="StandardWeb"/>
        <w:spacing w:before="0" w:beforeAutospacing="0" w:after="150" w:afterAutospacing="0"/>
      </w:pPr>
      <w:r>
        <w:t>Er will uns schenken Güter viel</w:t>
      </w:r>
      <w:r>
        <w:br/>
        <w:t>Und was man nur bedarf und will.</w:t>
      </w:r>
      <w:r>
        <w:br/>
        <w:t xml:space="preserve">Er wird </w:t>
      </w:r>
      <w:proofErr w:type="spellStart"/>
      <w:r>
        <w:t>geborn</w:t>
      </w:r>
      <w:proofErr w:type="spellEnd"/>
      <w:r>
        <w:t xml:space="preserve"> ein Kindlein klein,</w:t>
      </w:r>
      <w:r>
        <w:br/>
      </w:r>
      <w:proofErr w:type="spellStart"/>
      <w:r>
        <w:t>Daß</w:t>
      </w:r>
      <w:proofErr w:type="spellEnd"/>
      <w:r>
        <w:t xml:space="preserve"> er uns mach von Sünden rein.</w:t>
      </w:r>
      <w:r>
        <w:br/>
        <w:t>Halleluja.</w:t>
      </w:r>
    </w:p>
    <w:p w14:paraId="762D1065" w14:textId="77777777" w:rsidR="002F5F04" w:rsidRDefault="002F5F04" w:rsidP="002F5F04">
      <w:pPr>
        <w:pStyle w:val="StandardWeb"/>
        <w:spacing w:before="0" w:beforeAutospacing="0" w:after="150" w:afterAutospacing="0"/>
      </w:pPr>
      <w:r>
        <w:t xml:space="preserve">Mit Freuden wir </w:t>
      </w:r>
      <w:proofErr w:type="spellStart"/>
      <w:r>
        <w:t>empfahen</w:t>
      </w:r>
      <w:proofErr w:type="spellEnd"/>
      <w:r>
        <w:t xml:space="preserve"> ihn</w:t>
      </w:r>
      <w:r>
        <w:br/>
        <w:t xml:space="preserve">Und </w:t>
      </w:r>
      <w:proofErr w:type="spellStart"/>
      <w:r>
        <w:t>gehn</w:t>
      </w:r>
      <w:proofErr w:type="spellEnd"/>
      <w:r>
        <w:t xml:space="preserve"> fein nach einander hin,</w:t>
      </w:r>
      <w:r>
        <w:br/>
        <w:t>Gott sei gelobt im höchsten Thron,</w:t>
      </w:r>
      <w:r>
        <w:br/>
        <w:t xml:space="preserve">Der uns </w:t>
      </w:r>
      <w:proofErr w:type="spellStart"/>
      <w:r>
        <w:t>begnadt</w:t>
      </w:r>
      <w:proofErr w:type="spellEnd"/>
      <w:r>
        <w:t xml:space="preserve"> mit seinem Sohn.</w:t>
      </w:r>
      <w:r>
        <w:br/>
        <w:t>Halleluja.</w:t>
      </w:r>
    </w:p>
    <w:p w14:paraId="39DAE46F" w14:textId="77777777" w:rsidR="002F5F04" w:rsidRDefault="002F5F04" w:rsidP="002F5F04">
      <w:pPr>
        <w:pStyle w:val="StandardWeb"/>
        <w:spacing w:before="0" w:beforeAutospacing="0" w:after="150" w:afterAutospacing="0"/>
      </w:pPr>
      <w:r>
        <w:t xml:space="preserve">Bist </w:t>
      </w:r>
      <w:proofErr w:type="spellStart"/>
      <w:r>
        <w:t>willkomm</w:t>
      </w:r>
      <w:proofErr w:type="spellEnd"/>
      <w:r>
        <w:t>, du mein edler Gast,</w:t>
      </w:r>
      <w:r>
        <w:br/>
        <w:t>Den Sünder nicht verschmähet hast.</w:t>
      </w:r>
      <w:r>
        <w:br/>
        <w:t xml:space="preserve">Herr Jesu Christ mich nicht </w:t>
      </w:r>
      <w:proofErr w:type="spellStart"/>
      <w:r>
        <w:t>verlaß</w:t>
      </w:r>
      <w:proofErr w:type="spellEnd"/>
      <w:r>
        <w:t>,</w:t>
      </w:r>
      <w:r>
        <w:br/>
        <w:t xml:space="preserve">Auf dich ich mich allein </w:t>
      </w:r>
      <w:proofErr w:type="spellStart"/>
      <w:r>
        <w:t>verlaß</w:t>
      </w:r>
      <w:proofErr w:type="spellEnd"/>
      <w:r>
        <w:t>.</w:t>
      </w:r>
      <w:r>
        <w:br/>
        <w:t>Halleluja.</w:t>
      </w:r>
    </w:p>
    <w:p w14:paraId="1D7A45FA" w14:textId="77777777" w:rsidR="002F5F04" w:rsidRDefault="002F5F04" w:rsidP="002F5F04">
      <w:pPr>
        <w:pStyle w:val="StandardWeb"/>
        <w:spacing w:before="0" w:beforeAutospacing="0" w:after="150" w:afterAutospacing="0"/>
      </w:pPr>
      <w:r>
        <w:t>Ich bin dein armes Brüderlein,</w:t>
      </w:r>
      <w:r>
        <w:br/>
        <w:t>Ich bin dein armes Schwesterlein,</w:t>
      </w:r>
      <w:r>
        <w:br/>
        <w:t xml:space="preserve">Mit deinem Blut </w:t>
      </w:r>
      <w:proofErr w:type="spellStart"/>
      <w:r>
        <w:t>gefärbet</w:t>
      </w:r>
      <w:proofErr w:type="spellEnd"/>
      <w:r>
        <w:t xml:space="preserve"> fein,</w:t>
      </w:r>
      <w:r>
        <w:br/>
        <w:t>Von Sünden abgewaschen rein.</w:t>
      </w:r>
      <w:r>
        <w:br/>
        <w:t>Halleluja.</w:t>
      </w:r>
    </w:p>
    <w:p w14:paraId="76DB3E84" w14:textId="77777777" w:rsidR="002F5F04" w:rsidRDefault="002F5F04" w:rsidP="002F5F04">
      <w:pPr>
        <w:pStyle w:val="StandardWeb"/>
        <w:spacing w:before="0" w:beforeAutospacing="0" w:after="150" w:afterAutospacing="0"/>
      </w:pPr>
      <w:r>
        <w:t>O du mein Herz, mein Trost und Freud,</w:t>
      </w:r>
      <w:r>
        <w:br/>
        <w:t>Mir ist vergangen alles Leid.</w:t>
      </w:r>
      <w:r>
        <w:br/>
        <w:t>Du treuer Hort Herr Jesu Christ,</w:t>
      </w:r>
      <w:r>
        <w:br/>
        <w:t>Allein du mein Erlöser bist.</w:t>
      </w:r>
      <w:r>
        <w:br/>
        <w:t>Halleluja.</w:t>
      </w:r>
    </w:p>
    <w:p w14:paraId="53FA3EB8" w14:textId="77777777" w:rsidR="002F5F04" w:rsidRDefault="002F5F04" w:rsidP="002F5F04">
      <w:pPr>
        <w:pStyle w:val="StandardWeb"/>
        <w:spacing w:before="0" w:beforeAutospacing="0" w:after="150" w:afterAutospacing="0"/>
      </w:pPr>
      <w:r>
        <w:t>Dir sei Lob, Ehr in Ewigkeit</w:t>
      </w:r>
      <w:r>
        <w:br/>
        <w:t>Für deine groß Barmherzigkeit.</w:t>
      </w:r>
      <w:r>
        <w:br/>
        <w:t>Steh du bei uns zu aller Zeit,</w:t>
      </w:r>
      <w:r>
        <w:br/>
        <w:t>Mit deinen Engeln stets bereit.</w:t>
      </w:r>
      <w:r>
        <w:br/>
        <w:t>Halleluja.</w:t>
      </w:r>
    </w:p>
    <w:p w14:paraId="424500EB" w14:textId="77777777" w:rsidR="002F5F04" w:rsidRDefault="002F5F04" w:rsidP="002F5F04">
      <w:pPr>
        <w:pStyle w:val="StandardWeb"/>
        <w:spacing w:before="0" w:beforeAutospacing="0" w:after="150" w:afterAutospacing="0"/>
      </w:pPr>
      <w:r>
        <w:t xml:space="preserve">Seel, Leib und </w:t>
      </w:r>
      <w:proofErr w:type="spellStart"/>
      <w:r>
        <w:t>Lebn</w:t>
      </w:r>
      <w:proofErr w:type="spellEnd"/>
      <w:r>
        <w:t xml:space="preserve"> </w:t>
      </w:r>
      <w:proofErr w:type="spellStart"/>
      <w:r>
        <w:t>befehln</w:t>
      </w:r>
      <w:proofErr w:type="spellEnd"/>
      <w:r>
        <w:t xml:space="preserve"> wir dir,</w:t>
      </w:r>
      <w:r>
        <w:br/>
        <w:t xml:space="preserve">Durch dich allein </w:t>
      </w:r>
      <w:proofErr w:type="spellStart"/>
      <w:r>
        <w:t>werdn</w:t>
      </w:r>
      <w:proofErr w:type="spellEnd"/>
      <w:r>
        <w:t xml:space="preserve"> selig wir,</w:t>
      </w:r>
      <w:r>
        <w:br/>
        <w:t xml:space="preserve">Du </w:t>
      </w:r>
      <w:proofErr w:type="spellStart"/>
      <w:r>
        <w:t>giebst</w:t>
      </w:r>
      <w:proofErr w:type="spellEnd"/>
      <w:r>
        <w:t xml:space="preserve"> uns </w:t>
      </w:r>
      <w:proofErr w:type="spellStart"/>
      <w:r>
        <w:t>alls</w:t>
      </w:r>
      <w:proofErr w:type="spellEnd"/>
      <w:r>
        <w:t>, ist alles dein,</w:t>
      </w:r>
      <w:r>
        <w:br/>
      </w:r>
      <w:proofErr w:type="spellStart"/>
      <w:r>
        <w:t>Laß</w:t>
      </w:r>
      <w:proofErr w:type="spellEnd"/>
      <w:r>
        <w:t xml:space="preserve"> uns nur deine Kinder sein.</w:t>
      </w:r>
      <w:r>
        <w:br/>
        <w:t>Halleluja.</w:t>
      </w:r>
    </w:p>
    <w:p w14:paraId="61CA0513" w14:textId="77777777" w:rsidR="00DB7058" w:rsidRDefault="00DB7058" w:rsidP="00DB7058">
      <w:pPr>
        <w:pStyle w:val="berschrift1"/>
      </w:pPr>
      <w:r w:rsidRPr="00DB7058">
        <w:t>Nun lasst uns Gott den Herren</w:t>
      </w:r>
    </w:p>
    <w:p w14:paraId="1E319700" w14:textId="77777777" w:rsidR="00DB7058" w:rsidRDefault="00DB7058" w:rsidP="00DB7058">
      <w:pPr>
        <w:pStyle w:val="StandardWeb"/>
        <w:spacing w:before="0" w:beforeAutospacing="0" w:after="150" w:afterAutospacing="0"/>
      </w:pPr>
      <w:r>
        <w:t xml:space="preserve">Nun </w:t>
      </w:r>
      <w:proofErr w:type="spellStart"/>
      <w:r>
        <w:t>laßt</w:t>
      </w:r>
      <w:proofErr w:type="spellEnd"/>
      <w:r>
        <w:t xml:space="preserve"> uns Gott dem Herren</w:t>
      </w:r>
      <w:r>
        <w:br/>
        <w:t>Danksagen und ihn ehren</w:t>
      </w:r>
      <w:r>
        <w:br/>
        <w:t>Von wegen seiner gaben,</w:t>
      </w:r>
      <w:r>
        <w:br/>
        <w:t>Die wir empfangen haben.</w:t>
      </w:r>
    </w:p>
    <w:p w14:paraId="6F7AA075" w14:textId="77777777" w:rsidR="00DB7058" w:rsidRDefault="00DB7058" w:rsidP="00DB7058">
      <w:pPr>
        <w:pStyle w:val="StandardWeb"/>
        <w:spacing w:before="0" w:beforeAutospacing="0" w:after="150" w:afterAutospacing="0"/>
      </w:pPr>
      <w:r>
        <w:t xml:space="preserve">Den leib, die </w:t>
      </w:r>
      <w:proofErr w:type="spellStart"/>
      <w:r>
        <w:t>seel</w:t>
      </w:r>
      <w:proofErr w:type="spellEnd"/>
      <w:r>
        <w:t>, das leben,</w:t>
      </w:r>
      <w:r>
        <w:br/>
        <w:t>Hat er allein uns geben:</w:t>
      </w:r>
      <w:r>
        <w:br/>
        <w:t>Dieselben zu bewahren</w:t>
      </w:r>
      <w:r>
        <w:br/>
      </w:r>
      <w:proofErr w:type="spellStart"/>
      <w:r>
        <w:t>Thut</w:t>
      </w:r>
      <w:proofErr w:type="spellEnd"/>
      <w:r>
        <w:t xml:space="preserve"> er </w:t>
      </w:r>
      <w:proofErr w:type="spellStart"/>
      <w:r>
        <w:t>kein’n</w:t>
      </w:r>
      <w:proofErr w:type="spellEnd"/>
      <w:r>
        <w:t xml:space="preserve"> </w:t>
      </w:r>
      <w:proofErr w:type="spellStart"/>
      <w:r>
        <w:t>fleiß</w:t>
      </w:r>
      <w:proofErr w:type="spellEnd"/>
      <w:r>
        <w:t xml:space="preserve"> nicht sparen.</w:t>
      </w:r>
    </w:p>
    <w:p w14:paraId="4E6A90F4" w14:textId="77777777" w:rsidR="00DB7058" w:rsidRDefault="00DB7058" w:rsidP="00DB7058">
      <w:pPr>
        <w:pStyle w:val="StandardWeb"/>
        <w:spacing w:before="0" w:beforeAutospacing="0" w:after="150" w:afterAutospacing="0"/>
      </w:pPr>
      <w:r>
        <w:t xml:space="preserve">Nahrung </w:t>
      </w:r>
      <w:proofErr w:type="spellStart"/>
      <w:r>
        <w:t>giebt</w:t>
      </w:r>
      <w:proofErr w:type="spellEnd"/>
      <w:r>
        <w:t xml:space="preserve"> er dem leibe:</w:t>
      </w:r>
      <w:r>
        <w:br/>
        <w:t xml:space="preserve">Die </w:t>
      </w:r>
      <w:proofErr w:type="spellStart"/>
      <w:r>
        <w:t>seele</w:t>
      </w:r>
      <w:proofErr w:type="spellEnd"/>
      <w:r>
        <w:t xml:space="preserve"> </w:t>
      </w:r>
      <w:proofErr w:type="spellStart"/>
      <w:r>
        <w:t>muß</w:t>
      </w:r>
      <w:proofErr w:type="spellEnd"/>
      <w:r>
        <w:t xml:space="preserve"> uns bleiben,</w:t>
      </w:r>
      <w:r>
        <w:br/>
      </w:r>
      <w:proofErr w:type="spellStart"/>
      <w:r>
        <w:t>Wiewol</w:t>
      </w:r>
      <w:proofErr w:type="spellEnd"/>
      <w:r>
        <w:t xml:space="preserve"> </w:t>
      </w:r>
      <w:proofErr w:type="spellStart"/>
      <w:r>
        <w:t>tödtliche</w:t>
      </w:r>
      <w:proofErr w:type="spellEnd"/>
      <w:r>
        <w:t xml:space="preserve"> wunden</w:t>
      </w:r>
      <w:r>
        <w:br/>
        <w:t xml:space="preserve">Sind kommen von der </w:t>
      </w:r>
      <w:proofErr w:type="spellStart"/>
      <w:r>
        <w:t>sunden</w:t>
      </w:r>
      <w:proofErr w:type="spellEnd"/>
      <w:r>
        <w:t>.</w:t>
      </w:r>
    </w:p>
    <w:p w14:paraId="6947C292" w14:textId="77777777" w:rsidR="00DB7058" w:rsidRDefault="00DB7058" w:rsidP="00DB7058">
      <w:pPr>
        <w:pStyle w:val="StandardWeb"/>
        <w:spacing w:before="0" w:beforeAutospacing="0" w:after="150" w:afterAutospacing="0"/>
      </w:pPr>
      <w:r>
        <w:t xml:space="preserve">Ein </w:t>
      </w:r>
      <w:proofErr w:type="spellStart"/>
      <w:r>
        <w:t>arzt</w:t>
      </w:r>
      <w:proofErr w:type="spellEnd"/>
      <w:r>
        <w:t xml:space="preserve"> ist uns gegeben,</w:t>
      </w:r>
      <w:r>
        <w:br/>
        <w:t>Der selber ist das leben:</w:t>
      </w:r>
      <w:r>
        <w:br/>
        <w:t>Christus für uns gestorben,</w:t>
      </w:r>
      <w:r>
        <w:br/>
        <w:t>Hat uns das heil erworben.</w:t>
      </w:r>
    </w:p>
    <w:p w14:paraId="01004464" w14:textId="77777777" w:rsidR="00DB7058" w:rsidRDefault="00DB7058" w:rsidP="00DB7058">
      <w:pPr>
        <w:pStyle w:val="StandardWeb"/>
        <w:spacing w:before="0" w:beforeAutospacing="0" w:after="150" w:afterAutospacing="0"/>
      </w:pPr>
      <w:r>
        <w:t xml:space="preserve">Sein </w:t>
      </w:r>
      <w:proofErr w:type="spellStart"/>
      <w:r>
        <w:t>wort</w:t>
      </w:r>
      <w:proofErr w:type="spellEnd"/>
      <w:r>
        <w:t xml:space="preserve">, sein </w:t>
      </w:r>
      <w:proofErr w:type="spellStart"/>
      <w:r>
        <w:t>tauf</w:t>
      </w:r>
      <w:proofErr w:type="spellEnd"/>
      <w:r>
        <w:t xml:space="preserve">, sein </w:t>
      </w:r>
      <w:proofErr w:type="spellStart"/>
      <w:r>
        <w:t>nachtmahl</w:t>
      </w:r>
      <w:proofErr w:type="spellEnd"/>
      <w:r>
        <w:t>,</w:t>
      </w:r>
      <w:r>
        <w:br/>
        <w:t xml:space="preserve">Dient wider allen </w:t>
      </w:r>
      <w:proofErr w:type="spellStart"/>
      <w:r>
        <w:t>unfall</w:t>
      </w:r>
      <w:proofErr w:type="spellEnd"/>
      <w:r>
        <w:t>;</w:t>
      </w:r>
      <w:r>
        <w:br/>
        <w:t xml:space="preserve">Der </w:t>
      </w:r>
      <w:proofErr w:type="spellStart"/>
      <w:r>
        <w:t>heilge</w:t>
      </w:r>
      <w:proofErr w:type="spellEnd"/>
      <w:r>
        <w:t xml:space="preserve"> Geist im glauben</w:t>
      </w:r>
      <w:r>
        <w:br/>
        <w:t>Lehrt uns darauf vertrauen.</w:t>
      </w:r>
    </w:p>
    <w:p w14:paraId="024C72A5" w14:textId="77777777" w:rsidR="00DB7058" w:rsidRDefault="00DB7058" w:rsidP="00DB7058">
      <w:pPr>
        <w:pStyle w:val="StandardWeb"/>
        <w:spacing w:before="0" w:beforeAutospacing="0" w:after="150" w:afterAutospacing="0"/>
      </w:pPr>
      <w:r>
        <w:t xml:space="preserve">Die </w:t>
      </w:r>
      <w:proofErr w:type="spellStart"/>
      <w:r>
        <w:t>sünd</w:t>
      </w:r>
      <w:proofErr w:type="spellEnd"/>
      <w:r>
        <w:t xml:space="preserve"> ist uns vergeben,</w:t>
      </w:r>
      <w:r>
        <w:br/>
        <w:t>Durch ihn geschenkt das leben,</w:t>
      </w:r>
      <w:r>
        <w:br/>
        <w:t xml:space="preserve">Im </w:t>
      </w:r>
      <w:proofErr w:type="spellStart"/>
      <w:r>
        <w:t>himmel</w:t>
      </w:r>
      <w:proofErr w:type="spellEnd"/>
      <w:r>
        <w:t xml:space="preserve"> </w:t>
      </w:r>
      <w:proofErr w:type="spellStart"/>
      <w:r>
        <w:t>solln</w:t>
      </w:r>
      <w:proofErr w:type="spellEnd"/>
      <w:r>
        <w:t xml:space="preserve"> wir haben,</w:t>
      </w:r>
      <w:r>
        <w:br/>
        <w:t>O Gott! wie große gaben.</w:t>
      </w:r>
    </w:p>
    <w:p w14:paraId="49D6CDE7" w14:textId="77777777" w:rsidR="00DB7058" w:rsidRDefault="00DB7058" w:rsidP="00DB7058">
      <w:pPr>
        <w:pStyle w:val="StandardWeb"/>
        <w:spacing w:before="0" w:beforeAutospacing="0" w:after="150" w:afterAutospacing="0"/>
      </w:pPr>
      <w:r>
        <w:t xml:space="preserve">Wir bitten deine </w:t>
      </w:r>
      <w:proofErr w:type="spellStart"/>
      <w:r>
        <w:t>güte</w:t>
      </w:r>
      <w:proofErr w:type="spellEnd"/>
      <w:r>
        <w:br/>
      </w:r>
      <w:proofErr w:type="spellStart"/>
      <w:r>
        <w:t>Wollst</w:t>
      </w:r>
      <w:proofErr w:type="spellEnd"/>
      <w:r>
        <w:t xml:space="preserve"> uns hinfort behüten,</w:t>
      </w:r>
      <w:r>
        <w:br/>
        <w:t>Die großen mit den kleinen,</w:t>
      </w:r>
      <w:r>
        <w:br/>
        <w:t xml:space="preserve">Du </w:t>
      </w:r>
      <w:proofErr w:type="spellStart"/>
      <w:r>
        <w:t>kannsts</w:t>
      </w:r>
      <w:proofErr w:type="spellEnd"/>
      <w:r>
        <w:t xml:space="preserve"> nicht böse </w:t>
      </w:r>
      <w:proofErr w:type="spellStart"/>
      <w:r>
        <w:t>meynen</w:t>
      </w:r>
      <w:proofErr w:type="spellEnd"/>
      <w:r>
        <w:t>.</w:t>
      </w:r>
    </w:p>
    <w:p w14:paraId="50A5F177" w14:textId="77777777" w:rsidR="00DB7058" w:rsidRDefault="00DB7058" w:rsidP="00DB7058">
      <w:pPr>
        <w:pStyle w:val="StandardWeb"/>
        <w:spacing w:before="0" w:beforeAutospacing="0" w:after="150" w:afterAutospacing="0"/>
      </w:pPr>
      <w:r>
        <w:t xml:space="preserve">Erhalt uns in der </w:t>
      </w:r>
      <w:proofErr w:type="spellStart"/>
      <w:r>
        <w:t>wahrheit</w:t>
      </w:r>
      <w:proofErr w:type="spellEnd"/>
      <w:r>
        <w:br/>
      </w:r>
      <w:proofErr w:type="spellStart"/>
      <w:r>
        <w:t>Gieb</w:t>
      </w:r>
      <w:proofErr w:type="spellEnd"/>
      <w:r>
        <w:t xml:space="preserve"> </w:t>
      </w:r>
      <w:proofErr w:type="spellStart"/>
      <w:r>
        <w:t>ewigliche</w:t>
      </w:r>
      <w:proofErr w:type="spellEnd"/>
      <w:r>
        <w:t xml:space="preserve"> </w:t>
      </w:r>
      <w:proofErr w:type="spellStart"/>
      <w:r>
        <w:t>freyheit</w:t>
      </w:r>
      <w:proofErr w:type="spellEnd"/>
      <w:r>
        <w:t>,</w:t>
      </w:r>
      <w:r>
        <w:br/>
        <w:t xml:space="preserve">Zu preisen deinen </w:t>
      </w:r>
      <w:proofErr w:type="spellStart"/>
      <w:r>
        <w:t>namen</w:t>
      </w:r>
      <w:proofErr w:type="spellEnd"/>
      <w:r>
        <w:br/>
        <w:t>Durch Jesum Christum, amen.</w:t>
      </w:r>
    </w:p>
    <w:p w14:paraId="3BA1CAE2" w14:textId="77777777" w:rsidR="00FB6C07" w:rsidRDefault="00FB6C07" w:rsidP="00FB6C07">
      <w:pPr>
        <w:pStyle w:val="berschrift1"/>
      </w:pPr>
      <w:r w:rsidRPr="00FB6C07">
        <w:t>O Gott, der du den Erdenkreis</w:t>
      </w:r>
    </w:p>
    <w:p w14:paraId="48F10110" w14:textId="77777777" w:rsidR="00FB6C07" w:rsidRDefault="00FB6C07" w:rsidP="00FB6C07">
      <w:pPr>
        <w:pStyle w:val="StandardWeb"/>
        <w:spacing w:before="0" w:beforeAutospacing="0" w:after="150" w:afterAutospacing="0"/>
      </w:pPr>
      <w:r>
        <w:t>1.) O Gott, der du den Erdenkreis</w:t>
      </w:r>
      <w:r>
        <w:br/>
        <w:t>Erschaffen hast zu deinem Preis.</w:t>
      </w:r>
      <w:r>
        <w:br/>
        <w:t>Uns auch bewahrt so manches Jahr</w:t>
      </w:r>
      <w:r>
        <w:br/>
        <w:t>In vieler Trübsal und Gefahr.</w:t>
      </w:r>
      <w:r>
        <w:br/>
        <w:t>Halleluja!</w:t>
      </w:r>
    </w:p>
    <w:p w14:paraId="60C2AF28" w14:textId="77777777" w:rsidR="00FB6C07" w:rsidRDefault="00FB6C07" w:rsidP="00FB6C07">
      <w:pPr>
        <w:pStyle w:val="StandardWeb"/>
        <w:spacing w:before="0" w:beforeAutospacing="0" w:after="150" w:afterAutospacing="0"/>
      </w:pPr>
      <w:r>
        <w:t>2.) Hilf, dass wir alle deine Werk‘</w:t>
      </w:r>
      <w:r>
        <w:br/>
        <w:t>Voll Weisheit, Güte, Kraft und Stärk‘</w:t>
      </w:r>
      <w:r>
        <w:br/>
        <w:t>Erkennen und je mehr und mehr</w:t>
      </w:r>
      <w:r>
        <w:br/>
        <w:t>Ausbreiten deines Namens Ehr.</w:t>
      </w:r>
      <w:r>
        <w:br/>
        <w:t>Halleluja!</w:t>
      </w:r>
    </w:p>
    <w:p w14:paraId="27C68466" w14:textId="77777777" w:rsidR="00FB6C07" w:rsidRDefault="00FB6C07" w:rsidP="00FB6C07">
      <w:pPr>
        <w:pStyle w:val="StandardWeb"/>
        <w:spacing w:before="0" w:beforeAutospacing="0" w:after="150" w:afterAutospacing="0"/>
      </w:pPr>
      <w:r>
        <w:t>3.) O liebster Heiland Jesu Christ,</w:t>
      </w:r>
      <w:r>
        <w:br/>
        <w:t>Der du vom Tod erstanden bist,</w:t>
      </w:r>
      <w:r>
        <w:br/>
        <w:t>Richt unsre Herzen auf zu dir,</w:t>
      </w:r>
      <w:r>
        <w:br/>
        <w:t>Dass sich der Sündenschlaf verlier‘.</w:t>
      </w:r>
      <w:r>
        <w:br/>
        <w:t>Halleluja!</w:t>
      </w:r>
    </w:p>
    <w:p w14:paraId="05D201FE" w14:textId="77777777" w:rsidR="00FB6C07" w:rsidRDefault="00FB6C07" w:rsidP="00FB6C07">
      <w:pPr>
        <w:pStyle w:val="StandardWeb"/>
        <w:spacing w:before="0" w:beforeAutospacing="0" w:after="150" w:afterAutospacing="0"/>
      </w:pPr>
      <w:r>
        <w:t>4.) Gib deiner Auferstehung Kraft,</w:t>
      </w:r>
      <w:r>
        <w:br/>
        <w:t xml:space="preserve">Dass dieser Trost ja bei uns </w:t>
      </w:r>
      <w:proofErr w:type="spellStart"/>
      <w:r>
        <w:t>haft</w:t>
      </w:r>
      <w:proofErr w:type="spellEnd"/>
      <w:r>
        <w:t>‘</w:t>
      </w:r>
      <w:r>
        <w:br/>
        <w:t>Und wir uns drauf verlassen fest,</w:t>
      </w:r>
      <w:r>
        <w:br/>
        <w:t>Wenn uns nun alle Welt verlässt.</w:t>
      </w:r>
      <w:r>
        <w:br/>
        <w:t>Halleluja!</w:t>
      </w:r>
    </w:p>
    <w:p w14:paraId="64A324F1" w14:textId="77777777" w:rsidR="00FB6C07" w:rsidRDefault="00FB6C07" w:rsidP="00FB6C07">
      <w:pPr>
        <w:pStyle w:val="StandardWeb"/>
        <w:spacing w:before="0" w:beforeAutospacing="0" w:after="150" w:afterAutospacing="0"/>
      </w:pPr>
      <w:r>
        <w:t xml:space="preserve">5.) O </w:t>
      </w:r>
      <w:proofErr w:type="spellStart"/>
      <w:r>
        <w:t>Heilger</w:t>
      </w:r>
      <w:proofErr w:type="spellEnd"/>
      <w:r>
        <w:t xml:space="preserve"> Geist, lass und dein Wort</w:t>
      </w:r>
      <w:r>
        <w:br/>
        <w:t>So hören heut und immerfort,</w:t>
      </w:r>
      <w:r>
        <w:br/>
        <w:t>Dass sich in uns durch deine Lehr‘</w:t>
      </w:r>
      <w:r>
        <w:br/>
        <w:t>Glaub‘, Lieb‘ und Hoffnung reichlich mehr‘.</w:t>
      </w:r>
      <w:r>
        <w:br/>
        <w:t>Halleluja!</w:t>
      </w:r>
    </w:p>
    <w:p w14:paraId="61CD302E" w14:textId="77777777" w:rsidR="00FB6C07" w:rsidRDefault="00FB6C07" w:rsidP="00FB6C07">
      <w:pPr>
        <w:pStyle w:val="StandardWeb"/>
        <w:spacing w:before="0" w:beforeAutospacing="0" w:after="150" w:afterAutospacing="0"/>
      </w:pPr>
      <w:r>
        <w:t>6.) Erleuchte uns, du wahres Licht,</w:t>
      </w:r>
      <w:r>
        <w:br/>
        <w:t>Entzieh uns deine Gnade nicht.</w:t>
      </w:r>
      <w:r>
        <w:br/>
        <w:t xml:space="preserve">All unser Tun also </w:t>
      </w:r>
      <w:proofErr w:type="spellStart"/>
      <w:r>
        <w:t>regier</w:t>
      </w:r>
      <w:proofErr w:type="spellEnd"/>
      <w:r>
        <w:t>,</w:t>
      </w:r>
      <w:r>
        <w:br/>
        <w:t>Dass wir Gott preisen für und für.</w:t>
      </w:r>
      <w:r>
        <w:br/>
        <w:t>Halleluja!</w:t>
      </w:r>
    </w:p>
    <w:p w14:paraId="205BB148" w14:textId="77777777" w:rsidR="00DB7058" w:rsidRDefault="00DB7058" w:rsidP="00DB7058">
      <w:pPr>
        <w:pStyle w:val="berschrift1"/>
      </w:pPr>
      <w:r w:rsidRPr="00DB7058">
        <w:t>O Herre Gott, in meiner Not</w:t>
      </w:r>
    </w:p>
    <w:p w14:paraId="78ACEDC5" w14:textId="77777777" w:rsidR="00DB7058" w:rsidRDefault="00DB7058" w:rsidP="00DB7058">
      <w:pPr>
        <w:pStyle w:val="StandardWeb"/>
        <w:spacing w:before="0" w:beforeAutospacing="0" w:after="150" w:afterAutospacing="0"/>
      </w:pPr>
      <w:r>
        <w:t>O Herre Gott, in meiner Not</w:t>
      </w:r>
      <w:r>
        <w:br/>
        <w:t xml:space="preserve">Ruf‘ ich zu dir! Du </w:t>
      </w:r>
      <w:proofErr w:type="spellStart"/>
      <w:r>
        <w:t>hilfest</w:t>
      </w:r>
      <w:proofErr w:type="spellEnd"/>
      <w:r>
        <w:t xml:space="preserve"> mir,</w:t>
      </w:r>
      <w:r>
        <w:br/>
        <w:t xml:space="preserve">Mein Leib und Seel‘ ich dir </w:t>
      </w:r>
      <w:proofErr w:type="spellStart"/>
      <w:r>
        <w:t>befehl</w:t>
      </w:r>
      <w:proofErr w:type="spellEnd"/>
      <w:r>
        <w:t>‘</w:t>
      </w:r>
      <w:r>
        <w:br/>
        <w:t xml:space="preserve">In deine </w:t>
      </w:r>
      <w:proofErr w:type="spellStart"/>
      <w:r>
        <w:t>Händ</w:t>
      </w:r>
      <w:proofErr w:type="spellEnd"/>
      <w:r>
        <w:t xml:space="preserve">‘. </w:t>
      </w:r>
      <w:proofErr w:type="spellStart"/>
      <w:r>
        <w:t>Dein’n</w:t>
      </w:r>
      <w:proofErr w:type="spellEnd"/>
      <w:r>
        <w:t xml:space="preserve"> Engel send‘,</w:t>
      </w:r>
      <w:r>
        <w:br/>
        <w:t xml:space="preserve">Der mich </w:t>
      </w:r>
      <w:proofErr w:type="spellStart"/>
      <w:r>
        <w:t>bewahr</w:t>
      </w:r>
      <w:proofErr w:type="spellEnd"/>
      <w:r>
        <w:t xml:space="preserve">‘, wenn ich </w:t>
      </w:r>
      <w:proofErr w:type="spellStart"/>
      <w:r>
        <w:t>hinfahr</w:t>
      </w:r>
      <w:proofErr w:type="spellEnd"/>
      <w:r>
        <w:t>‘</w:t>
      </w:r>
      <w:r>
        <w:br/>
        <w:t>Aus dieser Welt, wenn dir’s gefällt.</w:t>
      </w:r>
    </w:p>
    <w:p w14:paraId="1D2A9DDF" w14:textId="77777777" w:rsidR="00DB7058" w:rsidRDefault="00DB7058" w:rsidP="00DB7058">
      <w:pPr>
        <w:pStyle w:val="StandardWeb"/>
        <w:spacing w:before="0" w:beforeAutospacing="0" w:after="150" w:afterAutospacing="0"/>
      </w:pPr>
      <w:r>
        <w:t>2. O Jesu Christ, gestorben bist</w:t>
      </w:r>
      <w:r>
        <w:br/>
        <w:t>Am Kreuzesstamm, du Gotteslamm!</w:t>
      </w:r>
      <w:r>
        <w:br/>
        <w:t>Dein‘ Wunden rot in aller Not,</w:t>
      </w:r>
      <w:r>
        <w:br/>
        <w:t>Dein teures Blut komm‘ mir zugut,</w:t>
      </w:r>
      <w:r>
        <w:br/>
        <w:t xml:space="preserve">Dein </w:t>
      </w:r>
      <w:proofErr w:type="spellStart"/>
      <w:r>
        <w:t>Leid’n</w:t>
      </w:r>
      <w:proofErr w:type="spellEnd"/>
      <w:r>
        <w:t xml:space="preserve"> und </w:t>
      </w:r>
      <w:proofErr w:type="spellStart"/>
      <w:r>
        <w:t>Sterb’n</w:t>
      </w:r>
      <w:proofErr w:type="spellEnd"/>
      <w:r>
        <w:t xml:space="preserve"> mach mich zum </w:t>
      </w:r>
      <w:proofErr w:type="spellStart"/>
      <w:r>
        <w:t>Erb’n</w:t>
      </w:r>
      <w:proofErr w:type="spellEnd"/>
      <w:r>
        <w:br/>
        <w:t>In deinem Reich, den Engeln gleich!</w:t>
      </w:r>
    </w:p>
    <w:p w14:paraId="06F73EDE" w14:textId="77777777" w:rsidR="00DB7058" w:rsidRDefault="00DB7058" w:rsidP="00DB7058">
      <w:pPr>
        <w:pStyle w:val="StandardWeb"/>
        <w:spacing w:before="0" w:beforeAutospacing="0" w:after="150" w:afterAutospacing="0"/>
      </w:pPr>
      <w:r>
        <w:t xml:space="preserve">3. O </w:t>
      </w:r>
      <w:proofErr w:type="spellStart"/>
      <w:r>
        <w:t>Heil’ger</w:t>
      </w:r>
      <w:proofErr w:type="spellEnd"/>
      <w:r>
        <w:t xml:space="preserve"> Geist, ein Tröster heißt,</w:t>
      </w:r>
      <w:r>
        <w:br/>
        <w:t xml:space="preserve">An meinem End‘ </w:t>
      </w:r>
      <w:proofErr w:type="spellStart"/>
      <w:r>
        <w:t>dein’n</w:t>
      </w:r>
      <w:proofErr w:type="spellEnd"/>
      <w:r>
        <w:t xml:space="preserve"> Trost mir send‘!</w:t>
      </w:r>
      <w:r>
        <w:br/>
      </w:r>
      <w:proofErr w:type="spellStart"/>
      <w:r>
        <w:t>Verlaß</w:t>
      </w:r>
      <w:proofErr w:type="spellEnd"/>
      <w:r>
        <w:t xml:space="preserve"> mich nicht, wenn mich anficht</w:t>
      </w:r>
      <w:r>
        <w:br/>
        <w:t xml:space="preserve">Des Teufels </w:t>
      </w:r>
      <w:proofErr w:type="spellStart"/>
      <w:r>
        <w:t>G’walt</w:t>
      </w:r>
      <w:proofErr w:type="spellEnd"/>
      <w:r>
        <w:t>, des Tods Gestalt!</w:t>
      </w:r>
      <w:r>
        <w:br/>
        <w:t>Mein höchster Hort, nach deinem Wort</w:t>
      </w:r>
      <w:r>
        <w:br/>
      </w:r>
      <w:proofErr w:type="spellStart"/>
      <w:r>
        <w:t>Woll’st</w:t>
      </w:r>
      <w:proofErr w:type="spellEnd"/>
      <w:r>
        <w:t xml:space="preserve"> du mir </w:t>
      </w:r>
      <w:proofErr w:type="spellStart"/>
      <w:r>
        <w:t>geb’n</w:t>
      </w:r>
      <w:proofErr w:type="spellEnd"/>
      <w:r>
        <w:t xml:space="preserve"> das </w:t>
      </w:r>
      <w:proofErr w:type="spellStart"/>
      <w:r>
        <w:t>ew’ge</w:t>
      </w:r>
      <w:proofErr w:type="spellEnd"/>
      <w:r>
        <w:t xml:space="preserve"> </w:t>
      </w:r>
      <w:proofErr w:type="spellStart"/>
      <w:r>
        <w:t>Leb’n</w:t>
      </w:r>
      <w:proofErr w:type="spellEnd"/>
      <w:r>
        <w:t>!</w:t>
      </w:r>
    </w:p>
    <w:p w14:paraId="60B59A98" w14:textId="77777777" w:rsidR="00DB7058" w:rsidRDefault="00DB7058" w:rsidP="00DB7058">
      <w:pPr>
        <w:pStyle w:val="berschrift1"/>
      </w:pPr>
      <w:r w:rsidRPr="00DB7058">
        <w:t>O wahrer Gott</w:t>
      </w:r>
    </w:p>
    <w:p w14:paraId="31F8A925" w14:textId="77777777" w:rsidR="00DB7058" w:rsidRDefault="00DB7058" w:rsidP="00DB7058">
      <w:pPr>
        <w:pStyle w:val="StandardWeb"/>
        <w:spacing w:before="0" w:beforeAutospacing="0" w:after="150" w:afterAutospacing="0"/>
      </w:pPr>
      <w:r>
        <w:rPr>
          <w:rStyle w:val="Hervorhebung"/>
        </w:rPr>
        <w:t xml:space="preserve">Mel. A Solis </w:t>
      </w:r>
      <w:proofErr w:type="spellStart"/>
      <w:r>
        <w:rPr>
          <w:rStyle w:val="Hervorhebung"/>
        </w:rPr>
        <w:t>ortus</w:t>
      </w:r>
      <w:proofErr w:type="spellEnd"/>
    </w:p>
    <w:p w14:paraId="2B7DBA06" w14:textId="77777777" w:rsidR="00DB7058" w:rsidRDefault="00DB7058" w:rsidP="00DB7058">
      <w:pPr>
        <w:pStyle w:val="StandardWeb"/>
        <w:spacing w:before="0" w:beforeAutospacing="0" w:after="150" w:afterAutospacing="0"/>
      </w:pPr>
      <w:r>
        <w:t>O wahrer Gott Herr Jesu Christ,</w:t>
      </w:r>
      <w:r>
        <w:br/>
        <w:t>Du unser Bruder worden bist.</w:t>
      </w:r>
      <w:r>
        <w:br/>
        <w:t>Dein Nam bleibt ewig und dein Wort,</w:t>
      </w:r>
      <w:r>
        <w:br/>
        <w:t>Dich ehren wir o treuer Hort.</w:t>
      </w:r>
    </w:p>
    <w:p w14:paraId="115639E5" w14:textId="77777777" w:rsidR="00DB7058" w:rsidRDefault="00DB7058" w:rsidP="00DB7058">
      <w:pPr>
        <w:pStyle w:val="StandardWeb"/>
        <w:spacing w:before="0" w:beforeAutospacing="0" w:after="150" w:afterAutospacing="0"/>
      </w:pPr>
      <w:r>
        <w:t>All König dir unterworfen sind,</w:t>
      </w:r>
      <w:r>
        <w:br/>
        <w:t>Du Gottes und Marien Kind.</w:t>
      </w:r>
      <w:r>
        <w:br/>
        <w:t xml:space="preserve">Hilf uns und </w:t>
      </w:r>
      <w:proofErr w:type="spellStart"/>
      <w:r>
        <w:t>rett</w:t>
      </w:r>
      <w:proofErr w:type="spellEnd"/>
      <w:r>
        <w:t xml:space="preserve"> auch unser Blut,</w:t>
      </w:r>
      <w:r>
        <w:br/>
      </w:r>
      <w:proofErr w:type="spellStart"/>
      <w:r>
        <w:t>Gieb</w:t>
      </w:r>
      <w:proofErr w:type="spellEnd"/>
      <w:r>
        <w:t xml:space="preserve"> uns Geduld, Trost, Stärk und Muth.</w:t>
      </w:r>
    </w:p>
    <w:p w14:paraId="33F7C522" w14:textId="77777777" w:rsidR="00DB7058" w:rsidRDefault="00DB7058" w:rsidP="00DB7058">
      <w:pPr>
        <w:pStyle w:val="StandardWeb"/>
        <w:spacing w:before="0" w:beforeAutospacing="0" w:after="150" w:afterAutospacing="0"/>
      </w:pPr>
      <w:r>
        <w:t xml:space="preserve">Der Vater hat dir alles </w:t>
      </w:r>
      <w:proofErr w:type="spellStart"/>
      <w:r>
        <w:t>gebn</w:t>
      </w:r>
      <w:proofErr w:type="spellEnd"/>
      <w:r>
        <w:t>,</w:t>
      </w:r>
      <w:r>
        <w:br/>
        <w:t xml:space="preserve">Gericht, Gewalt, Macht, Tod und </w:t>
      </w:r>
      <w:proofErr w:type="spellStart"/>
      <w:r>
        <w:t>Lebn</w:t>
      </w:r>
      <w:proofErr w:type="spellEnd"/>
      <w:r>
        <w:t>.</w:t>
      </w:r>
      <w:r>
        <w:br/>
        <w:t xml:space="preserve">Gott Lob, </w:t>
      </w:r>
      <w:proofErr w:type="spellStart"/>
      <w:r>
        <w:t>daß</w:t>
      </w:r>
      <w:proofErr w:type="spellEnd"/>
      <w:r>
        <w:t xml:space="preserve"> du der Richter bist,</w:t>
      </w:r>
      <w:r>
        <w:br/>
        <w:t>Unser Bruder, Herr Jesu Christ.</w:t>
      </w:r>
    </w:p>
    <w:p w14:paraId="43527302" w14:textId="77777777" w:rsidR="00DB7058" w:rsidRDefault="00DB7058" w:rsidP="00DB7058">
      <w:pPr>
        <w:pStyle w:val="StandardWeb"/>
        <w:spacing w:before="0" w:beforeAutospacing="0" w:after="150" w:afterAutospacing="0"/>
      </w:pPr>
      <w:r>
        <w:t xml:space="preserve">Was kann uns </w:t>
      </w:r>
      <w:proofErr w:type="spellStart"/>
      <w:r>
        <w:t>thun</w:t>
      </w:r>
      <w:proofErr w:type="spellEnd"/>
      <w:r>
        <w:t xml:space="preserve"> die </w:t>
      </w:r>
      <w:proofErr w:type="spellStart"/>
      <w:r>
        <w:t>Sünd</w:t>
      </w:r>
      <w:proofErr w:type="spellEnd"/>
      <w:r>
        <w:t xml:space="preserve"> und Tod,</w:t>
      </w:r>
      <w:r>
        <w:br/>
        <w:t>Mit uns bist du o treuer Gott.</w:t>
      </w:r>
      <w:r>
        <w:br/>
        <w:t>Es zürne Teufel und die Höll,</w:t>
      </w:r>
      <w:r>
        <w:br/>
        <w:t>Gotts Sohn du bis nun unser Gesell.</w:t>
      </w:r>
    </w:p>
    <w:p w14:paraId="4D12DC68" w14:textId="77777777" w:rsidR="00DB7058" w:rsidRDefault="00DB7058" w:rsidP="00DB7058">
      <w:pPr>
        <w:pStyle w:val="StandardWeb"/>
        <w:spacing w:before="0" w:beforeAutospacing="0" w:after="150" w:afterAutospacing="0"/>
      </w:pPr>
      <w:r>
        <w:t>Du willst und kannst uns lassen nicht,</w:t>
      </w:r>
      <w:r>
        <w:br/>
        <w:t>Auf dir steht unsre Zuversicht.</w:t>
      </w:r>
      <w:r>
        <w:br/>
        <w:t>Es mögen uns Viel fechten an,</w:t>
      </w:r>
      <w:r>
        <w:br/>
        <w:t xml:space="preserve">Dem sei Trotz, </w:t>
      </w:r>
      <w:proofErr w:type="spellStart"/>
      <w:r>
        <w:t>ders</w:t>
      </w:r>
      <w:proofErr w:type="spellEnd"/>
      <w:r>
        <w:t xml:space="preserve"> nicht lassen kann.</w:t>
      </w:r>
    </w:p>
    <w:p w14:paraId="679E62F6" w14:textId="77777777" w:rsidR="00DB7058" w:rsidRDefault="00DB7058" w:rsidP="00DB7058">
      <w:pPr>
        <w:pStyle w:val="StandardWeb"/>
        <w:spacing w:before="0" w:beforeAutospacing="0" w:after="150" w:afterAutospacing="0"/>
      </w:pPr>
      <w:r>
        <w:t>Durch dich wollen wir haben Recht,</w:t>
      </w:r>
      <w:r>
        <w:br/>
        <w:t>Wir sind nun worden Gotts Geschlecht.</w:t>
      </w:r>
      <w:r>
        <w:br/>
      </w:r>
      <w:proofErr w:type="spellStart"/>
      <w:r>
        <w:t>Deß</w:t>
      </w:r>
      <w:proofErr w:type="spellEnd"/>
      <w:r>
        <w:t xml:space="preserve"> </w:t>
      </w:r>
      <w:proofErr w:type="spellStart"/>
      <w:r>
        <w:t>dankn</w:t>
      </w:r>
      <w:proofErr w:type="spellEnd"/>
      <w:r>
        <w:t xml:space="preserve"> wir dir in Ewigkeit,</w:t>
      </w:r>
      <w:r>
        <w:br/>
        <w:t>Geduldig, fröhlich allezeit.</w:t>
      </w:r>
    </w:p>
    <w:p w14:paraId="424767C3" w14:textId="77777777" w:rsidR="00DB7058" w:rsidRDefault="00DB7058" w:rsidP="00DB7058">
      <w:pPr>
        <w:pStyle w:val="StandardWeb"/>
        <w:spacing w:before="0" w:beforeAutospacing="0" w:after="150" w:afterAutospacing="0"/>
      </w:pPr>
      <w:r>
        <w:t xml:space="preserve">Es geh wies </w:t>
      </w:r>
      <w:proofErr w:type="spellStart"/>
      <w:r>
        <w:t>woll</w:t>
      </w:r>
      <w:proofErr w:type="spellEnd"/>
      <w:r>
        <w:t>, liegt nichts daran,</w:t>
      </w:r>
      <w:r>
        <w:br/>
        <w:t>Du bist der uns wohl helfen kann.</w:t>
      </w:r>
      <w:r>
        <w:br/>
        <w:t>Wenn uns gleich Seel und Leib vergeht,</w:t>
      </w:r>
      <w:r>
        <w:br/>
        <w:t xml:space="preserve">Wer nur dich hat, </w:t>
      </w:r>
      <w:proofErr w:type="spellStart"/>
      <w:r>
        <w:t>derselb</w:t>
      </w:r>
      <w:proofErr w:type="spellEnd"/>
      <w:r>
        <w:t xml:space="preserve"> besteht.</w:t>
      </w:r>
    </w:p>
    <w:p w14:paraId="748D22FC" w14:textId="77777777" w:rsidR="00DB7058" w:rsidRDefault="00DB7058" w:rsidP="00DB7058">
      <w:pPr>
        <w:pStyle w:val="berschrift1"/>
      </w:pPr>
      <w:proofErr w:type="spellStart"/>
      <w:r w:rsidRPr="00DB7058">
        <w:t>Ohn</w:t>
      </w:r>
      <w:proofErr w:type="spellEnd"/>
      <w:r w:rsidRPr="00DB7058">
        <w:t xml:space="preserve"> Gottes Vaters Gnad und Hut</w:t>
      </w:r>
    </w:p>
    <w:p w14:paraId="65841FC5" w14:textId="77777777" w:rsidR="00DB7058" w:rsidRDefault="00DB7058" w:rsidP="00DB7058">
      <w:pPr>
        <w:pStyle w:val="StandardWeb"/>
        <w:spacing w:before="0" w:beforeAutospacing="0" w:after="150" w:afterAutospacing="0"/>
      </w:pPr>
      <w:r>
        <w:rPr>
          <w:rStyle w:val="Hervorhebung"/>
        </w:rPr>
        <w:t>Nach eigener Melodie</w:t>
      </w:r>
    </w:p>
    <w:p w14:paraId="18C3BD15" w14:textId="77777777" w:rsidR="00DB7058" w:rsidRDefault="00DB7058" w:rsidP="00DB7058">
      <w:pPr>
        <w:pStyle w:val="StandardWeb"/>
        <w:spacing w:before="0" w:beforeAutospacing="0" w:after="150" w:afterAutospacing="0"/>
      </w:pPr>
      <w:proofErr w:type="spellStart"/>
      <w:r>
        <w:t>Ohn</w:t>
      </w:r>
      <w:proofErr w:type="spellEnd"/>
      <w:r>
        <w:t xml:space="preserve"> Gottes Vaters Gnad und Hut,</w:t>
      </w:r>
      <w:r>
        <w:br/>
      </w:r>
      <w:proofErr w:type="spellStart"/>
      <w:r>
        <w:t>Ohn</w:t>
      </w:r>
      <w:proofErr w:type="spellEnd"/>
      <w:r>
        <w:t xml:space="preserve"> Gottes Sohnes Leib und Blut,</w:t>
      </w:r>
      <w:r>
        <w:br/>
      </w:r>
      <w:proofErr w:type="spellStart"/>
      <w:r>
        <w:t>Ohn</w:t>
      </w:r>
      <w:proofErr w:type="spellEnd"/>
      <w:r>
        <w:t xml:space="preserve"> </w:t>
      </w:r>
      <w:proofErr w:type="spellStart"/>
      <w:r>
        <w:t>heilgen</w:t>
      </w:r>
      <w:proofErr w:type="spellEnd"/>
      <w:r>
        <w:t xml:space="preserve"> Geistes Licht und Glut</w:t>
      </w:r>
      <w:r>
        <w:br/>
        <w:t>Hat der Mensch weder Kraft noch Muth,</w:t>
      </w:r>
      <w:r>
        <w:br/>
        <w:t xml:space="preserve">Und bleibt </w:t>
      </w:r>
      <w:proofErr w:type="spellStart"/>
      <w:r>
        <w:t>ohn</w:t>
      </w:r>
      <w:proofErr w:type="spellEnd"/>
      <w:r>
        <w:t xml:space="preserve"> alles Erb und Gut.</w:t>
      </w:r>
    </w:p>
    <w:p w14:paraId="2839936A" w14:textId="77777777" w:rsidR="00DB7058" w:rsidRDefault="00DB7058" w:rsidP="00DB7058">
      <w:pPr>
        <w:pStyle w:val="StandardWeb"/>
        <w:spacing w:before="0" w:beforeAutospacing="0" w:after="150" w:afterAutospacing="0"/>
      </w:pPr>
      <w:r>
        <w:t>Denn Gottes Vaters höchstes Gut,</w:t>
      </w:r>
      <w:r>
        <w:br/>
        <w:t xml:space="preserve">Und Gottes Sohnes </w:t>
      </w:r>
      <w:proofErr w:type="spellStart"/>
      <w:r>
        <w:t>theures</w:t>
      </w:r>
      <w:proofErr w:type="spellEnd"/>
      <w:r>
        <w:t xml:space="preserve"> Blut,</w:t>
      </w:r>
      <w:r>
        <w:br/>
        <w:t xml:space="preserve">Des </w:t>
      </w:r>
      <w:proofErr w:type="spellStart"/>
      <w:r>
        <w:t>heilgen</w:t>
      </w:r>
      <w:proofErr w:type="spellEnd"/>
      <w:r>
        <w:t xml:space="preserve"> Geistes </w:t>
      </w:r>
      <w:proofErr w:type="spellStart"/>
      <w:r>
        <w:t>werther</w:t>
      </w:r>
      <w:proofErr w:type="spellEnd"/>
      <w:r>
        <w:t xml:space="preserve"> Muth</w:t>
      </w:r>
      <w:r>
        <w:br/>
        <w:t>Ist unser einiges Erbgut.</w:t>
      </w:r>
      <w:r>
        <w:br/>
        <w:t>Selig ist, der dies hält in Hut.</w:t>
      </w:r>
    </w:p>
    <w:p w14:paraId="144C17EC" w14:textId="77777777" w:rsidR="00E46EF8" w:rsidRDefault="00E46EF8" w:rsidP="00E46EF8">
      <w:pPr>
        <w:pStyle w:val="berschrift1"/>
      </w:pPr>
      <w:r w:rsidRPr="00E46EF8">
        <w:t>Psalm 67.</w:t>
      </w:r>
    </w:p>
    <w:p w14:paraId="463E72F5" w14:textId="77777777" w:rsidR="00E46EF8" w:rsidRPr="00E46EF8" w:rsidRDefault="00E46EF8" w:rsidP="00E46EF8">
      <w:pPr>
        <w:pStyle w:val="StandardWeb"/>
        <w:shd w:val="clear" w:color="auto" w:fill="FFFFFF"/>
        <w:spacing w:before="0" w:beforeAutospacing="0" w:after="150" w:afterAutospacing="0"/>
        <w:rPr>
          <w:rFonts w:ascii="Helvetica" w:hAnsi="Helvetica" w:cs="Helvetica"/>
          <w:i/>
          <w:color w:val="333333"/>
          <w:sz w:val="21"/>
          <w:szCs w:val="21"/>
        </w:rPr>
      </w:pPr>
      <w:r w:rsidRPr="00E46EF8">
        <w:rPr>
          <w:rFonts w:ascii="Helvetica" w:hAnsi="Helvetica" w:cs="Helvetica"/>
          <w:i/>
          <w:color w:val="333333"/>
          <w:sz w:val="21"/>
          <w:szCs w:val="21"/>
        </w:rPr>
        <w:t xml:space="preserve">Mel. Das sind die </w:t>
      </w:r>
      <w:proofErr w:type="spellStart"/>
      <w:r w:rsidRPr="00E46EF8">
        <w:rPr>
          <w:rFonts w:ascii="Helvetica" w:hAnsi="Helvetica" w:cs="Helvetica"/>
          <w:i/>
          <w:color w:val="333333"/>
          <w:sz w:val="21"/>
          <w:szCs w:val="21"/>
        </w:rPr>
        <w:t>heilgen</w:t>
      </w:r>
      <w:proofErr w:type="spellEnd"/>
      <w:r w:rsidRPr="00E46EF8">
        <w:rPr>
          <w:rFonts w:ascii="Helvetica" w:hAnsi="Helvetica" w:cs="Helvetica"/>
          <w:i/>
          <w:color w:val="333333"/>
          <w:sz w:val="21"/>
          <w:szCs w:val="21"/>
        </w:rPr>
        <w:t xml:space="preserve"> zehn Gebot.</w:t>
      </w:r>
    </w:p>
    <w:p w14:paraId="64CCF0A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Herr Gott, du </w:t>
      </w:r>
      <w:proofErr w:type="spellStart"/>
      <w:r>
        <w:rPr>
          <w:rFonts w:ascii="Helvetica" w:hAnsi="Helvetica" w:cs="Helvetica"/>
          <w:color w:val="333333"/>
          <w:sz w:val="21"/>
          <w:szCs w:val="21"/>
        </w:rPr>
        <w:t>wollst</w:t>
      </w:r>
      <w:proofErr w:type="spellEnd"/>
      <w:r>
        <w:rPr>
          <w:rFonts w:ascii="Helvetica" w:hAnsi="Helvetica" w:cs="Helvetica"/>
          <w:color w:val="333333"/>
          <w:sz w:val="21"/>
          <w:szCs w:val="21"/>
        </w:rPr>
        <w:t xml:space="preserve"> uns gnädig sein,</w:t>
      </w:r>
      <w:r>
        <w:rPr>
          <w:rFonts w:ascii="Helvetica" w:hAnsi="Helvetica" w:cs="Helvetica"/>
          <w:color w:val="333333"/>
          <w:sz w:val="21"/>
          <w:szCs w:val="21"/>
        </w:rPr>
        <w:br/>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uns leuchten der Gnaden Schein,</w:t>
      </w:r>
      <w:r>
        <w:rPr>
          <w:rFonts w:ascii="Helvetica" w:hAnsi="Helvetica" w:cs="Helvetica"/>
          <w:color w:val="333333"/>
          <w:sz w:val="21"/>
          <w:szCs w:val="21"/>
        </w:rPr>
        <w:br/>
      </w:r>
      <w:proofErr w:type="spellStart"/>
      <w:r>
        <w:rPr>
          <w:rFonts w:ascii="Helvetica" w:hAnsi="Helvetica" w:cs="Helvetica"/>
          <w:color w:val="333333"/>
          <w:sz w:val="21"/>
          <w:szCs w:val="21"/>
        </w:rPr>
        <w:t>Gieb</w:t>
      </w:r>
      <w:proofErr w:type="spellEnd"/>
      <w:r>
        <w:rPr>
          <w:rFonts w:ascii="Helvetica" w:hAnsi="Helvetica" w:cs="Helvetica"/>
          <w:color w:val="333333"/>
          <w:sz w:val="21"/>
          <w:szCs w:val="21"/>
        </w:rPr>
        <w:t xml:space="preserve"> uns dein Segen väterlich,</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wir auf </w:t>
      </w:r>
      <w:proofErr w:type="spellStart"/>
      <w:r>
        <w:rPr>
          <w:rFonts w:ascii="Helvetica" w:hAnsi="Helvetica" w:cs="Helvetica"/>
          <w:color w:val="333333"/>
          <w:sz w:val="21"/>
          <w:szCs w:val="21"/>
        </w:rPr>
        <w:t>Erd</w:t>
      </w:r>
      <w:proofErr w:type="spellEnd"/>
      <w:r>
        <w:rPr>
          <w:rFonts w:ascii="Helvetica" w:hAnsi="Helvetica" w:cs="Helvetica"/>
          <w:color w:val="333333"/>
          <w:sz w:val="21"/>
          <w:szCs w:val="21"/>
        </w:rPr>
        <w:t xml:space="preserve"> erkennen dich.</w:t>
      </w:r>
      <w:r>
        <w:rPr>
          <w:rFonts w:ascii="Helvetica" w:hAnsi="Helvetica" w:cs="Helvetica"/>
          <w:color w:val="333333"/>
          <w:sz w:val="21"/>
          <w:szCs w:val="21"/>
        </w:rPr>
        <w:br/>
        <w:t>Kyrieleis.</w:t>
      </w:r>
    </w:p>
    <w:p w14:paraId="253913BB"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Dein Werk und Heil in allem Land</w:t>
      </w:r>
      <w:r>
        <w:rPr>
          <w:rFonts w:ascii="Helvetica" w:hAnsi="Helvetica" w:cs="Helvetica"/>
          <w:color w:val="333333"/>
          <w:sz w:val="21"/>
          <w:szCs w:val="21"/>
        </w:rPr>
        <w:br/>
        <w:t xml:space="preserve">Bei allen Heiden </w:t>
      </w:r>
      <w:proofErr w:type="spellStart"/>
      <w:r>
        <w:rPr>
          <w:rFonts w:ascii="Helvetica" w:hAnsi="Helvetica" w:cs="Helvetica"/>
          <w:color w:val="333333"/>
          <w:sz w:val="21"/>
          <w:szCs w:val="21"/>
        </w:rPr>
        <w:t>werd</w:t>
      </w:r>
      <w:proofErr w:type="spellEnd"/>
      <w:r>
        <w:rPr>
          <w:rFonts w:ascii="Helvetica" w:hAnsi="Helvetica" w:cs="Helvetica"/>
          <w:color w:val="333333"/>
          <w:sz w:val="21"/>
          <w:szCs w:val="21"/>
        </w:rPr>
        <w:t xml:space="preserve"> bekannt,</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sie empfinden deine Gnad,</w:t>
      </w:r>
      <w:r>
        <w:rPr>
          <w:rFonts w:ascii="Helvetica" w:hAnsi="Helvetica" w:cs="Helvetica"/>
          <w:color w:val="333333"/>
          <w:sz w:val="21"/>
          <w:szCs w:val="21"/>
        </w:rPr>
        <w:br/>
        <w:t>Und danken dir, o treuer Gott.</w:t>
      </w:r>
      <w:r>
        <w:rPr>
          <w:rFonts w:ascii="Helvetica" w:hAnsi="Helvetica" w:cs="Helvetica"/>
          <w:color w:val="333333"/>
          <w:sz w:val="21"/>
          <w:szCs w:val="21"/>
        </w:rPr>
        <w:br/>
        <w:t>Kyrieleis.</w:t>
      </w:r>
    </w:p>
    <w:p w14:paraId="19B6B757"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All Völker nunmehr fröhlich sein</w:t>
      </w:r>
      <w:r>
        <w:rPr>
          <w:rFonts w:ascii="Helvetica" w:hAnsi="Helvetica" w:cs="Helvetica"/>
          <w:color w:val="333333"/>
          <w:sz w:val="21"/>
          <w:szCs w:val="21"/>
        </w:rPr>
        <w:br/>
        <w:t>Ob solcher großen Güte dein,</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du auf Erden Richter bist</w:t>
      </w:r>
      <w:r>
        <w:rPr>
          <w:rFonts w:ascii="Helvetica" w:hAnsi="Helvetica" w:cs="Helvetica"/>
          <w:color w:val="333333"/>
          <w:sz w:val="21"/>
          <w:szCs w:val="21"/>
        </w:rPr>
        <w:br/>
        <w:t>Durch unsern Herren Jesum Christ.</w:t>
      </w:r>
      <w:r>
        <w:rPr>
          <w:rFonts w:ascii="Helvetica" w:hAnsi="Helvetica" w:cs="Helvetica"/>
          <w:color w:val="333333"/>
          <w:sz w:val="21"/>
          <w:szCs w:val="21"/>
        </w:rPr>
        <w:br/>
        <w:t>Kyrieleis.</w:t>
      </w:r>
    </w:p>
    <w:p w14:paraId="11A4463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So danken dir die Heiden all,</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du nach deinem </w:t>
      </w:r>
      <w:proofErr w:type="spellStart"/>
      <w:r>
        <w:rPr>
          <w:rFonts w:ascii="Helvetica" w:hAnsi="Helvetica" w:cs="Helvetica"/>
          <w:color w:val="333333"/>
          <w:sz w:val="21"/>
          <w:szCs w:val="21"/>
        </w:rPr>
        <w:t>Wohlgefalln</w:t>
      </w:r>
      <w:proofErr w:type="spellEnd"/>
      <w:r>
        <w:rPr>
          <w:rFonts w:ascii="Helvetica" w:hAnsi="Helvetica" w:cs="Helvetica"/>
          <w:color w:val="333333"/>
          <w:sz w:val="21"/>
          <w:szCs w:val="21"/>
        </w:rPr>
        <w:br/>
        <w:t>Dein Wort ihn reichlich geben hast,</w:t>
      </w:r>
      <w:r>
        <w:rPr>
          <w:rFonts w:ascii="Helvetica" w:hAnsi="Helvetica" w:cs="Helvetica"/>
          <w:color w:val="333333"/>
          <w:sz w:val="21"/>
          <w:szCs w:val="21"/>
        </w:rPr>
        <w:br/>
        <w:t>Durchs Blut Seins Sohne sie all erlöst.</w:t>
      </w:r>
      <w:r>
        <w:rPr>
          <w:rFonts w:ascii="Helvetica" w:hAnsi="Helvetica" w:cs="Helvetica"/>
          <w:color w:val="333333"/>
          <w:sz w:val="21"/>
          <w:szCs w:val="21"/>
        </w:rPr>
        <w:br/>
        <w:t>Kyrieleis.</w:t>
      </w:r>
    </w:p>
    <w:p w14:paraId="662796DB"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5. Die </w:t>
      </w:r>
      <w:proofErr w:type="spellStart"/>
      <w:r>
        <w:rPr>
          <w:rFonts w:ascii="Helvetica" w:hAnsi="Helvetica" w:cs="Helvetica"/>
          <w:color w:val="333333"/>
          <w:sz w:val="21"/>
          <w:szCs w:val="21"/>
        </w:rPr>
        <w:t>Sünd</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läßt</w:t>
      </w:r>
      <w:proofErr w:type="spellEnd"/>
      <w:r>
        <w:rPr>
          <w:rFonts w:ascii="Helvetica" w:hAnsi="Helvetica" w:cs="Helvetica"/>
          <w:color w:val="333333"/>
          <w:sz w:val="21"/>
          <w:szCs w:val="21"/>
        </w:rPr>
        <w:t xml:space="preserve"> du nicht walten mehr,</w:t>
      </w:r>
      <w:r>
        <w:rPr>
          <w:rFonts w:ascii="Helvetica" w:hAnsi="Helvetica" w:cs="Helvetica"/>
          <w:color w:val="333333"/>
          <w:sz w:val="21"/>
          <w:szCs w:val="21"/>
        </w:rPr>
        <w:br/>
        <w:t>Dein Wort bei uns geht freudig her.</w:t>
      </w:r>
      <w:r>
        <w:rPr>
          <w:rFonts w:ascii="Helvetica" w:hAnsi="Helvetica" w:cs="Helvetica"/>
          <w:color w:val="333333"/>
          <w:sz w:val="21"/>
          <w:szCs w:val="21"/>
        </w:rPr>
        <w:br/>
        <w:t xml:space="preserve">Dein Wort ist unser Hut und </w:t>
      </w:r>
      <w:proofErr w:type="spellStart"/>
      <w:r>
        <w:rPr>
          <w:rFonts w:ascii="Helvetica" w:hAnsi="Helvetica" w:cs="Helvetica"/>
          <w:color w:val="333333"/>
          <w:sz w:val="21"/>
          <w:szCs w:val="21"/>
        </w:rPr>
        <w:t>Weid</w:t>
      </w:r>
      <w:proofErr w:type="spellEnd"/>
      <w:r>
        <w:rPr>
          <w:rFonts w:ascii="Helvetica" w:hAnsi="Helvetica" w:cs="Helvetica"/>
          <w:color w:val="333333"/>
          <w:sz w:val="21"/>
          <w:szCs w:val="21"/>
        </w:rPr>
        <w:t>,</w:t>
      </w:r>
      <w:r>
        <w:rPr>
          <w:rFonts w:ascii="Helvetica" w:hAnsi="Helvetica" w:cs="Helvetica"/>
          <w:color w:val="333333"/>
          <w:sz w:val="21"/>
          <w:szCs w:val="21"/>
        </w:rPr>
        <w:br/>
        <w:t xml:space="preserve">Das uns </w:t>
      </w:r>
      <w:proofErr w:type="spellStart"/>
      <w:r>
        <w:rPr>
          <w:rFonts w:ascii="Helvetica" w:hAnsi="Helvetica" w:cs="Helvetica"/>
          <w:color w:val="333333"/>
          <w:sz w:val="21"/>
          <w:szCs w:val="21"/>
        </w:rPr>
        <w:t>behüt</w:t>
      </w:r>
      <w:proofErr w:type="spellEnd"/>
      <w:r>
        <w:rPr>
          <w:rFonts w:ascii="Helvetica" w:hAnsi="Helvetica" w:cs="Helvetica"/>
          <w:color w:val="333333"/>
          <w:sz w:val="21"/>
          <w:szCs w:val="21"/>
        </w:rPr>
        <w:t xml:space="preserve"> für allem Leid.</w:t>
      </w:r>
      <w:r>
        <w:rPr>
          <w:rFonts w:ascii="Helvetica" w:hAnsi="Helvetica" w:cs="Helvetica"/>
          <w:color w:val="333333"/>
          <w:sz w:val="21"/>
          <w:szCs w:val="21"/>
        </w:rPr>
        <w:br/>
        <w:t>Kyrieleis.</w:t>
      </w:r>
    </w:p>
    <w:p w14:paraId="17D343B3"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6. Darum das Land sein </w:t>
      </w:r>
      <w:proofErr w:type="spellStart"/>
      <w:r>
        <w:rPr>
          <w:rFonts w:ascii="Helvetica" w:hAnsi="Helvetica" w:cs="Helvetica"/>
          <w:color w:val="333333"/>
          <w:sz w:val="21"/>
          <w:szCs w:val="21"/>
        </w:rPr>
        <w:t>Gwächs</w:t>
      </w:r>
      <w:proofErr w:type="spellEnd"/>
      <w:r>
        <w:rPr>
          <w:rFonts w:ascii="Helvetica" w:hAnsi="Helvetica" w:cs="Helvetica"/>
          <w:color w:val="333333"/>
          <w:sz w:val="21"/>
          <w:szCs w:val="21"/>
        </w:rPr>
        <w:t xml:space="preserve"> auch </w:t>
      </w:r>
      <w:proofErr w:type="spellStart"/>
      <w:r>
        <w:rPr>
          <w:rFonts w:ascii="Helvetica" w:hAnsi="Helvetica" w:cs="Helvetica"/>
          <w:color w:val="333333"/>
          <w:sz w:val="21"/>
          <w:szCs w:val="21"/>
        </w:rPr>
        <w:t>giebt</w:t>
      </w:r>
      <w:proofErr w:type="spellEnd"/>
      <w:r>
        <w:rPr>
          <w:rFonts w:ascii="Helvetica" w:hAnsi="Helvetica" w:cs="Helvetica"/>
          <w:color w:val="333333"/>
          <w:sz w:val="21"/>
          <w:szCs w:val="21"/>
        </w:rPr>
        <w:t>,</w:t>
      </w:r>
      <w:r>
        <w:rPr>
          <w:rFonts w:ascii="Helvetica" w:hAnsi="Helvetica" w:cs="Helvetica"/>
          <w:color w:val="333333"/>
          <w:sz w:val="21"/>
          <w:szCs w:val="21"/>
        </w:rPr>
        <w:br/>
        <w:t xml:space="preserve">In </w:t>
      </w:r>
      <w:proofErr w:type="spellStart"/>
      <w:r>
        <w:rPr>
          <w:rFonts w:ascii="Helvetica" w:hAnsi="Helvetica" w:cs="Helvetica"/>
          <w:color w:val="333333"/>
          <w:sz w:val="21"/>
          <w:szCs w:val="21"/>
        </w:rPr>
        <w:t>Buß</w:t>
      </w:r>
      <w:proofErr w:type="spellEnd"/>
      <w:r>
        <w:rPr>
          <w:rFonts w:ascii="Helvetica" w:hAnsi="Helvetica" w:cs="Helvetica"/>
          <w:color w:val="333333"/>
          <w:sz w:val="21"/>
          <w:szCs w:val="21"/>
        </w:rPr>
        <w:t>, Glauben und Lieb sich übt,</w:t>
      </w:r>
      <w:r>
        <w:rPr>
          <w:rFonts w:ascii="Helvetica" w:hAnsi="Helvetica" w:cs="Helvetica"/>
          <w:color w:val="333333"/>
          <w:sz w:val="21"/>
          <w:szCs w:val="21"/>
        </w:rPr>
        <w:br/>
        <w:t>Und bringt viel Frucht und bessert sich,</w:t>
      </w:r>
      <w:r>
        <w:rPr>
          <w:rFonts w:ascii="Helvetica" w:hAnsi="Helvetica" w:cs="Helvetica"/>
          <w:color w:val="333333"/>
          <w:sz w:val="21"/>
          <w:szCs w:val="21"/>
        </w:rPr>
        <w:br/>
      </w:r>
      <w:proofErr w:type="spellStart"/>
      <w:r>
        <w:rPr>
          <w:rFonts w:ascii="Helvetica" w:hAnsi="Helvetica" w:cs="Helvetica"/>
          <w:color w:val="333333"/>
          <w:sz w:val="21"/>
          <w:szCs w:val="21"/>
        </w:rPr>
        <w:t>Derhalb</w:t>
      </w:r>
      <w:proofErr w:type="spellEnd"/>
      <w:r>
        <w:rPr>
          <w:rFonts w:ascii="Helvetica" w:hAnsi="Helvetica" w:cs="Helvetica"/>
          <w:color w:val="333333"/>
          <w:sz w:val="21"/>
          <w:szCs w:val="21"/>
        </w:rPr>
        <w:t xml:space="preserve"> wir billig loben dich.</w:t>
      </w:r>
      <w:r>
        <w:rPr>
          <w:rFonts w:ascii="Helvetica" w:hAnsi="Helvetica" w:cs="Helvetica"/>
          <w:color w:val="333333"/>
          <w:sz w:val="21"/>
          <w:szCs w:val="21"/>
        </w:rPr>
        <w:br/>
        <w:t>Kyrieleis.</w:t>
      </w:r>
    </w:p>
    <w:p w14:paraId="1ED8F256"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7. Uns segne Gott der Vater </w:t>
      </w:r>
      <w:proofErr w:type="spellStart"/>
      <w:r>
        <w:rPr>
          <w:rFonts w:ascii="Helvetica" w:hAnsi="Helvetica" w:cs="Helvetica"/>
          <w:color w:val="333333"/>
          <w:sz w:val="21"/>
          <w:szCs w:val="21"/>
        </w:rPr>
        <w:t>werth</w:t>
      </w:r>
      <w:proofErr w:type="spellEnd"/>
      <w:r>
        <w:rPr>
          <w:rFonts w:ascii="Helvetica" w:hAnsi="Helvetica" w:cs="Helvetica"/>
          <w:color w:val="333333"/>
          <w:sz w:val="21"/>
          <w:szCs w:val="21"/>
        </w:rPr>
        <w:t>,</w:t>
      </w:r>
      <w:r>
        <w:rPr>
          <w:rFonts w:ascii="Helvetica" w:hAnsi="Helvetica" w:cs="Helvetica"/>
          <w:color w:val="333333"/>
          <w:sz w:val="21"/>
          <w:szCs w:val="21"/>
        </w:rPr>
        <w:br/>
        <w:t xml:space="preserve">Der Schöpfer Himmels und der </w:t>
      </w:r>
      <w:proofErr w:type="spellStart"/>
      <w:r>
        <w:rPr>
          <w:rFonts w:ascii="Helvetica" w:hAnsi="Helvetica" w:cs="Helvetica"/>
          <w:color w:val="333333"/>
          <w:sz w:val="21"/>
          <w:szCs w:val="21"/>
        </w:rPr>
        <w:t>Erd</w:t>
      </w:r>
      <w:proofErr w:type="spellEnd"/>
      <w:r>
        <w:rPr>
          <w:rFonts w:ascii="Helvetica" w:hAnsi="Helvetica" w:cs="Helvetica"/>
          <w:color w:val="333333"/>
          <w:sz w:val="21"/>
          <w:szCs w:val="21"/>
        </w:rPr>
        <w:t>,</w:t>
      </w:r>
      <w:r>
        <w:rPr>
          <w:rFonts w:ascii="Helvetica" w:hAnsi="Helvetica" w:cs="Helvetica"/>
          <w:color w:val="333333"/>
          <w:sz w:val="21"/>
          <w:szCs w:val="21"/>
        </w:rPr>
        <w:br/>
      </w:r>
      <w:proofErr w:type="spellStart"/>
      <w:r>
        <w:rPr>
          <w:rFonts w:ascii="Helvetica" w:hAnsi="Helvetica" w:cs="Helvetica"/>
          <w:color w:val="333333"/>
          <w:sz w:val="21"/>
          <w:szCs w:val="21"/>
        </w:rPr>
        <w:t>Sammt</w:t>
      </w:r>
      <w:proofErr w:type="spellEnd"/>
      <w:r>
        <w:rPr>
          <w:rFonts w:ascii="Helvetica" w:hAnsi="Helvetica" w:cs="Helvetica"/>
          <w:color w:val="333333"/>
          <w:sz w:val="21"/>
          <w:szCs w:val="21"/>
        </w:rPr>
        <w:t xml:space="preserve"> dir, o Heiland Jesu Christ,</w:t>
      </w:r>
      <w:r>
        <w:rPr>
          <w:rFonts w:ascii="Helvetica" w:hAnsi="Helvetica" w:cs="Helvetica"/>
          <w:color w:val="333333"/>
          <w:sz w:val="21"/>
          <w:szCs w:val="21"/>
        </w:rPr>
        <w:br/>
        <w:t xml:space="preserve">Dein Geist </w:t>
      </w:r>
      <w:proofErr w:type="spellStart"/>
      <w:r>
        <w:rPr>
          <w:rFonts w:ascii="Helvetica" w:hAnsi="Helvetica" w:cs="Helvetica"/>
          <w:color w:val="333333"/>
          <w:sz w:val="21"/>
          <w:szCs w:val="21"/>
        </w:rPr>
        <w:t>segn</w:t>
      </w:r>
      <w:proofErr w:type="spellEnd"/>
      <w:r>
        <w:rPr>
          <w:rFonts w:ascii="Helvetica" w:hAnsi="Helvetica" w:cs="Helvetica"/>
          <w:color w:val="333333"/>
          <w:sz w:val="21"/>
          <w:szCs w:val="21"/>
        </w:rPr>
        <w:t xml:space="preserve"> uns zu aller Frist.</w:t>
      </w:r>
      <w:r>
        <w:rPr>
          <w:rFonts w:ascii="Helvetica" w:hAnsi="Helvetica" w:cs="Helvetica"/>
          <w:color w:val="333333"/>
          <w:sz w:val="21"/>
          <w:szCs w:val="21"/>
        </w:rPr>
        <w:br/>
        <w:t>Kyrieleis.</w:t>
      </w:r>
    </w:p>
    <w:p w14:paraId="65D90914" w14:textId="77777777" w:rsidR="00DB7058" w:rsidRDefault="00DB7058" w:rsidP="00DB7058">
      <w:pPr>
        <w:pStyle w:val="berschrift1"/>
      </w:pPr>
      <w:r w:rsidRPr="00DB7058">
        <w:t>Sei du Richter, o Herre Gott</w:t>
      </w:r>
    </w:p>
    <w:p w14:paraId="523E23A6" w14:textId="77777777" w:rsidR="00DB7058" w:rsidRDefault="00DB7058" w:rsidP="00DB7058">
      <w:pPr>
        <w:pStyle w:val="StandardWeb"/>
        <w:spacing w:before="0" w:beforeAutospacing="0" w:after="150" w:afterAutospacing="0"/>
      </w:pPr>
      <w:r>
        <w:t>1. Sei du Richter, o Herre Gott,</w:t>
      </w:r>
      <w:r>
        <w:br/>
        <w:t xml:space="preserve">führ du mein’ </w:t>
      </w:r>
      <w:proofErr w:type="spellStart"/>
      <w:r>
        <w:t>Sach</w:t>
      </w:r>
      <w:proofErr w:type="spellEnd"/>
      <w:r>
        <w:t>’ in aller Not.</w:t>
      </w:r>
      <w:r>
        <w:br/>
        <w:t>Dem rechten Teil steh allzeit bei,</w:t>
      </w:r>
      <w:r>
        <w:br/>
        <w:t>mein Gott und mein Erretter sei.</w:t>
      </w:r>
    </w:p>
    <w:p w14:paraId="34EA79E9" w14:textId="77777777" w:rsidR="00DB7058" w:rsidRDefault="00DB7058" w:rsidP="00DB7058">
      <w:pPr>
        <w:pStyle w:val="StandardWeb"/>
        <w:spacing w:before="0" w:beforeAutospacing="0" w:after="150" w:afterAutospacing="0"/>
      </w:pPr>
      <w:r>
        <w:t>2. Von bösen Leuten leite mich,</w:t>
      </w:r>
      <w:r>
        <w:br/>
        <w:t xml:space="preserve">mit falscher </w:t>
      </w:r>
      <w:proofErr w:type="spellStart"/>
      <w:r>
        <w:t>Zung</w:t>
      </w:r>
      <w:proofErr w:type="spellEnd"/>
      <w:r>
        <w:t>’ sie schmähen dich.</w:t>
      </w:r>
      <w:r>
        <w:br/>
        <w:t>Du bist allein mein’ Stärk’ und Trost,</w:t>
      </w:r>
      <w:r>
        <w:br/>
      </w:r>
      <w:proofErr w:type="spellStart"/>
      <w:r>
        <w:t>daß</w:t>
      </w:r>
      <w:proofErr w:type="spellEnd"/>
      <w:r>
        <w:t xml:space="preserve"> du mich allzeit hast erlöst.</w:t>
      </w:r>
    </w:p>
    <w:p w14:paraId="2253BAFC" w14:textId="77777777" w:rsidR="00DB7058" w:rsidRDefault="00DB7058" w:rsidP="00DB7058">
      <w:pPr>
        <w:pStyle w:val="StandardWeb"/>
        <w:spacing w:before="0" w:beforeAutospacing="0" w:after="150" w:afterAutospacing="0"/>
      </w:pPr>
      <w:r>
        <w:t>3. Warum willst jetzt verstoßen mich,</w:t>
      </w:r>
      <w:r>
        <w:br/>
        <w:t>da ich doch wahrlich trau auf dich?</w:t>
      </w:r>
      <w:r>
        <w:br/>
        <w:t xml:space="preserve">Warum </w:t>
      </w:r>
      <w:proofErr w:type="spellStart"/>
      <w:r>
        <w:t>läßt</w:t>
      </w:r>
      <w:proofErr w:type="spellEnd"/>
      <w:r>
        <w:t xml:space="preserve"> mich so traurig sein,</w:t>
      </w:r>
      <w:r>
        <w:br/>
        <w:t>von meinen Feinden leiden Pein?</w:t>
      </w:r>
    </w:p>
    <w:p w14:paraId="01391923" w14:textId="77777777" w:rsidR="00DB7058" w:rsidRDefault="00DB7058" w:rsidP="00DB7058">
      <w:pPr>
        <w:pStyle w:val="StandardWeb"/>
        <w:spacing w:before="0" w:beforeAutospacing="0" w:after="150" w:afterAutospacing="0"/>
      </w:pPr>
      <w:r>
        <w:t>4. Ach Herr, send mir dein Licht und Wort,</w:t>
      </w:r>
      <w:r>
        <w:br/>
      </w:r>
      <w:proofErr w:type="spellStart"/>
      <w:r>
        <w:t>welch’s</w:t>
      </w:r>
      <w:proofErr w:type="spellEnd"/>
      <w:r>
        <w:t xml:space="preserve"> ist </w:t>
      </w:r>
      <w:proofErr w:type="spellStart"/>
      <w:r>
        <w:t>mein’s</w:t>
      </w:r>
      <w:proofErr w:type="spellEnd"/>
      <w:r>
        <w:t xml:space="preserve"> Herzens Trost und Hort.</w:t>
      </w:r>
      <w:r>
        <w:br/>
      </w:r>
      <w:proofErr w:type="spellStart"/>
      <w:r>
        <w:t>Laß</w:t>
      </w:r>
      <w:proofErr w:type="spellEnd"/>
      <w:r>
        <w:t xml:space="preserve"> mich in deiner Wahrheit </w:t>
      </w:r>
      <w:proofErr w:type="spellStart"/>
      <w:r>
        <w:t>gehn</w:t>
      </w:r>
      <w:proofErr w:type="spellEnd"/>
      <w:r>
        <w:t>,</w:t>
      </w:r>
      <w:r>
        <w:br/>
        <w:t xml:space="preserve">so will ich allzeit wohl </w:t>
      </w:r>
      <w:proofErr w:type="spellStart"/>
      <w:r>
        <w:t>bestehn</w:t>
      </w:r>
      <w:proofErr w:type="spellEnd"/>
      <w:r>
        <w:t>.</w:t>
      </w:r>
    </w:p>
    <w:p w14:paraId="0686010D" w14:textId="77777777" w:rsidR="00DB7058" w:rsidRDefault="00DB7058" w:rsidP="00DB7058">
      <w:pPr>
        <w:pStyle w:val="StandardWeb"/>
        <w:spacing w:before="0" w:beforeAutospacing="0" w:after="150" w:afterAutospacing="0"/>
      </w:pPr>
      <w:r>
        <w:t>5. Auf deinem Berg, bei deinem Thron,</w:t>
      </w:r>
      <w:r>
        <w:br/>
        <w:t xml:space="preserve">bei </w:t>
      </w:r>
      <w:proofErr w:type="spellStart"/>
      <w:r>
        <w:t>dei’m</w:t>
      </w:r>
      <w:proofErr w:type="spellEnd"/>
      <w:r>
        <w:t xml:space="preserve"> Altar, in Freud’ und </w:t>
      </w:r>
      <w:proofErr w:type="spellStart"/>
      <w:r>
        <w:t>Wonn</w:t>
      </w:r>
      <w:proofErr w:type="spellEnd"/>
      <w:r>
        <w:t>’,</w:t>
      </w:r>
      <w:r>
        <w:br/>
        <w:t xml:space="preserve">der du </w:t>
      </w:r>
      <w:proofErr w:type="spellStart"/>
      <w:r>
        <w:t>mein’s</w:t>
      </w:r>
      <w:proofErr w:type="spellEnd"/>
      <w:r>
        <w:t xml:space="preserve"> Herzens Leben bist,</w:t>
      </w:r>
      <w:r>
        <w:br/>
        <w:t xml:space="preserve">will wohnen ich, </w:t>
      </w:r>
      <w:proofErr w:type="spellStart"/>
      <w:r>
        <w:t>ohn</w:t>
      </w:r>
      <w:proofErr w:type="spellEnd"/>
      <w:r>
        <w:t>’ alle List.</w:t>
      </w:r>
    </w:p>
    <w:p w14:paraId="5DE2FF14" w14:textId="77777777" w:rsidR="00DB7058" w:rsidRDefault="00DB7058" w:rsidP="00DB7058">
      <w:pPr>
        <w:pStyle w:val="StandardWeb"/>
        <w:spacing w:before="0" w:beforeAutospacing="0" w:after="150" w:afterAutospacing="0"/>
      </w:pPr>
      <w:r>
        <w:t>6. Ich will dir danken, Herr mein Gott,</w:t>
      </w:r>
      <w:r>
        <w:br/>
        <w:t>der du mich führst aus aller Not,</w:t>
      </w:r>
      <w:r>
        <w:br/>
        <w:t>und tröstest mich in allem Leid,</w:t>
      </w:r>
      <w:r>
        <w:br/>
        <w:t>gibst meinem Herzen Lebens Freud.</w:t>
      </w:r>
    </w:p>
    <w:p w14:paraId="68607FCF" w14:textId="77777777" w:rsidR="00DB7058" w:rsidRDefault="00DB7058" w:rsidP="00DB7058">
      <w:pPr>
        <w:pStyle w:val="StandardWeb"/>
        <w:spacing w:before="0" w:beforeAutospacing="0" w:after="150" w:afterAutospacing="0"/>
      </w:pPr>
      <w:r>
        <w:t>7. Mein’ Seel’, was bist du zaghaft sehr?</w:t>
      </w:r>
      <w:r>
        <w:br/>
        <w:t>ich bringe dir ja gute Mär.</w:t>
      </w:r>
      <w:r>
        <w:br/>
        <w:t>Sei guter Ding, und harr auf Gott,</w:t>
      </w:r>
      <w:r>
        <w:br/>
        <w:t>sei unverzagt, es ist kein Spott.</w:t>
      </w:r>
    </w:p>
    <w:p w14:paraId="5914051C" w14:textId="77777777" w:rsidR="00DB7058" w:rsidRDefault="00DB7058" w:rsidP="00DB7058">
      <w:pPr>
        <w:pStyle w:val="StandardWeb"/>
        <w:spacing w:before="0" w:beforeAutospacing="0" w:after="150" w:afterAutospacing="0"/>
      </w:pPr>
      <w:r>
        <w:t>8. Du wirst sehen sein Hilfe groß,</w:t>
      </w:r>
      <w:r>
        <w:br/>
        <w:t xml:space="preserve">wirst ihm danken </w:t>
      </w:r>
      <w:proofErr w:type="spellStart"/>
      <w:r>
        <w:t>ohn</w:t>
      </w:r>
      <w:proofErr w:type="spellEnd"/>
      <w:r>
        <w:t>’ alle Maß.</w:t>
      </w:r>
      <w:r>
        <w:br/>
        <w:t xml:space="preserve">Amen, </w:t>
      </w:r>
      <w:proofErr w:type="spellStart"/>
      <w:r>
        <w:t>solch’s</w:t>
      </w:r>
      <w:proofErr w:type="spellEnd"/>
      <w:r>
        <w:t xml:space="preserve"> </w:t>
      </w:r>
      <w:proofErr w:type="spellStart"/>
      <w:r>
        <w:t>g’scheh</w:t>
      </w:r>
      <w:proofErr w:type="spellEnd"/>
      <w:r>
        <w:t xml:space="preserve"> den Frommen all,</w:t>
      </w:r>
      <w:r>
        <w:br/>
        <w:t>so Gott preisen mit großem Schall.</w:t>
      </w:r>
    </w:p>
    <w:p w14:paraId="4437F797" w14:textId="77777777" w:rsidR="00E46EF8" w:rsidRDefault="00E46EF8" w:rsidP="00E46EF8">
      <w:pPr>
        <w:pStyle w:val="berschrift1"/>
      </w:pPr>
      <w:r w:rsidRPr="00E46EF8">
        <w:t>Um Erhaltung bei Gottes Wort.</w:t>
      </w:r>
    </w:p>
    <w:p w14:paraId="32222A02" w14:textId="77777777" w:rsidR="00E46EF8" w:rsidRDefault="00E46EF8" w:rsidP="00E46EF8">
      <w:pPr>
        <w:pStyle w:val="StandardWeb"/>
        <w:spacing w:before="0" w:beforeAutospacing="0" w:after="150" w:afterAutospacing="0"/>
      </w:pPr>
      <w:r>
        <w:rPr>
          <w:rStyle w:val="Hervorhebung"/>
        </w:rPr>
        <w:t>Aus dem 84. Psalm.</w:t>
      </w:r>
      <w:r>
        <w:rPr>
          <w:i/>
          <w:iCs/>
        </w:rPr>
        <w:br/>
      </w:r>
      <w:r>
        <w:rPr>
          <w:rStyle w:val="Hervorhebung"/>
        </w:rPr>
        <w:t xml:space="preserve">Mel. Mensch, willst du leben </w:t>
      </w:r>
      <w:proofErr w:type="spellStart"/>
      <w:r>
        <w:rPr>
          <w:rStyle w:val="Hervorhebung"/>
        </w:rPr>
        <w:t>seliglich</w:t>
      </w:r>
      <w:proofErr w:type="spellEnd"/>
      <w:r>
        <w:rPr>
          <w:rStyle w:val="Hervorhebung"/>
        </w:rPr>
        <w:t>.</w:t>
      </w:r>
    </w:p>
    <w:p w14:paraId="63B25382" w14:textId="77777777" w:rsidR="00E46EF8" w:rsidRDefault="00E46EF8" w:rsidP="00E46EF8">
      <w:pPr>
        <w:pStyle w:val="StandardWeb"/>
        <w:spacing w:before="0" w:beforeAutospacing="0" w:after="150" w:afterAutospacing="0"/>
      </w:pPr>
      <w:r>
        <w:t>Gleichwie sein Haus der Vogel baut,</w:t>
      </w:r>
      <w:r>
        <w:br/>
        <w:t>Die Schwalbe auf ihr Nestlein schaut,</w:t>
      </w:r>
      <w:r>
        <w:br/>
        <w:t xml:space="preserve">Also </w:t>
      </w:r>
      <w:proofErr w:type="spellStart"/>
      <w:r>
        <w:t>tracht</w:t>
      </w:r>
      <w:proofErr w:type="spellEnd"/>
      <w:r>
        <w:t xml:space="preserve"> ich nun ganz und gar,</w:t>
      </w:r>
      <w:r>
        <w:br/>
        <w:t xml:space="preserve">Herr Jesu Christ nach </w:t>
      </w:r>
      <w:proofErr w:type="spellStart"/>
      <w:r>
        <w:t>deim</w:t>
      </w:r>
      <w:proofErr w:type="spellEnd"/>
      <w:r>
        <w:t xml:space="preserve"> Altar.</w:t>
      </w:r>
      <w:r>
        <w:br/>
        <w:t>Kyrieleis.</w:t>
      </w:r>
    </w:p>
    <w:p w14:paraId="4B3A98B0" w14:textId="77777777" w:rsidR="00E46EF8" w:rsidRDefault="00E46EF8" w:rsidP="00E46EF8">
      <w:pPr>
        <w:pStyle w:val="StandardWeb"/>
        <w:spacing w:before="0" w:beforeAutospacing="0" w:after="150" w:afterAutospacing="0"/>
      </w:pPr>
      <w:r>
        <w:t xml:space="preserve">2. Hilf mir, o Herr, durchs </w:t>
      </w:r>
      <w:proofErr w:type="spellStart"/>
      <w:r>
        <w:t>Jammerthal</w:t>
      </w:r>
      <w:proofErr w:type="spellEnd"/>
      <w:r>
        <w:t>,</w:t>
      </w:r>
      <w:r>
        <w:br/>
      </w:r>
      <w:proofErr w:type="spellStart"/>
      <w:r>
        <w:t>Gieb</w:t>
      </w:r>
      <w:proofErr w:type="spellEnd"/>
      <w:r>
        <w:t xml:space="preserve"> deinen Dienern überall,</w:t>
      </w:r>
      <w:r>
        <w:br/>
      </w:r>
      <w:proofErr w:type="spellStart"/>
      <w:r>
        <w:t>Daß</w:t>
      </w:r>
      <w:proofErr w:type="spellEnd"/>
      <w:r>
        <w:t xml:space="preserve"> sie dein Brünnlein leiten recht,</w:t>
      </w:r>
      <w:r>
        <w:br/>
        <w:t>Und wir behalten den Glauben schlecht.</w:t>
      </w:r>
      <w:r>
        <w:br/>
        <w:t>Kyrieleis.</w:t>
      </w:r>
    </w:p>
    <w:p w14:paraId="22007873" w14:textId="77777777" w:rsidR="00E46EF8" w:rsidRDefault="00E46EF8" w:rsidP="00E46EF8">
      <w:pPr>
        <w:pStyle w:val="StandardWeb"/>
        <w:spacing w:before="0" w:beforeAutospacing="0" w:after="150" w:afterAutospacing="0"/>
      </w:pPr>
      <w:r>
        <w:t>3. Viel besser ists in deiner Gemein</w:t>
      </w:r>
      <w:r>
        <w:br/>
        <w:t xml:space="preserve">Der </w:t>
      </w:r>
      <w:proofErr w:type="spellStart"/>
      <w:r>
        <w:t>allergeringst</w:t>
      </w:r>
      <w:proofErr w:type="spellEnd"/>
      <w:r>
        <w:t xml:space="preserve"> und </w:t>
      </w:r>
      <w:proofErr w:type="spellStart"/>
      <w:r>
        <w:t>wenigst</w:t>
      </w:r>
      <w:proofErr w:type="spellEnd"/>
      <w:r>
        <w:t xml:space="preserve"> sein,</w:t>
      </w:r>
      <w:r>
        <w:br/>
        <w:t xml:space="preserve">Denn sonst der </w:t>
      </w:r>
      <w:proofErr w:type="spellStart"/>
      <w:r>
        <w:t>herrlichst</w:t>
      </w:r>
      <w:proofErr w:type="spellEnd"/>
      <w:r>
        <w:t xml:space="preserve"> in der Welt,</w:t>
      </w:r>
      <w:r>
        <w:br/>
        <w:t xml:space="preserve">Voll </w:t>
      </w:r>
      <w:proofErr w:type="spellStart"/>
      <w:r>
        <w:t>Reichthum</w:t>
      </w:r>
      <w:proofErr w:type="spellEnd"/>
      <w:r>
        <w:t>, Glück, Ehr, Gut und Geld.</w:t>
      </w:r>
      <w:r>
        <w:br/>
        <w:t>Kyrieleis.</w:t>
      </w:r>
    </w:p>
    <w:p w14:paraId="07198575" w14:textId="77777777" w:rsidR="00E46EF8" w:rsidRDefault="00E46EF8" w:rsidP="00E46EF8">
      <w:pPr>
        <w:pStyle w:val="StandardWeb"/>
        <w:spacing w:before="0" w:beforeAutospacing="0" w:after="150" w:afterAutospacing="0"/>
      </w:pPr>
      <w:r>
        <w:t>4. Du bist der Herr, Licht, Sonn und Schild,</w:t>
      </w:r>
      <w:r>
        <w:br/>
      </w:r>
      <w:proofErr w:type="spellStart"/>
      <w:r>
        <w:t>Giebst</w:t>
      </w:r>
      <w:proofErr w:type="spellEnd"/>
      <w:r>
        <w:t xml:space="preserve"> Gnad und Ehr, bist gut und mild.</w:t>
      </w:r>
      <w:r>
        <w:br/>
        <w:t>Hilf Herr, den Glauben in uns mehr</w:t>
      </w:r>
      <w:r>
        <w:br/>
        <w:t>Und unser Herz zu dir bekehr.</w:t>
      </w:r>
      <w:r>
        <w:br/>
        <w:t>Kyrieleis.</w:t>
      </w:r>
    </w:p>
    <w:p w14:paraId="79219D63" w14:textId="77777777" w:rsidR="00E46EF8" w:rsidRDefault="00E46EF8" w:rsidP="00E46EF8">
      <w:pPr>
        <w:pStyle w:val="StandardWeb"/>
        <w:spacing w:before="0" w:beforeAutospacing="0" w:after="150" w:afterAutospacing="0"/>
      </w:pPr>
      <w:r>
        <w:t>5. Erhalt dein Kirch in allem Land,</w:t>
      </w:r>
      <w:r>
        <w:br/>
        <w:t>Dein Nam sei überall bekannt.</w:t>
      </w:r>
      <w:r>
        <w:br/>
        <w:t>Herr Christ, sei du das Fundament,</w:t>
      </w:r>
      <w:r>
        <w:br/>
      </w:r>
      <w:proofErr w:type="spellStart"/>
      <w:r>
        <w:t>Gieb</w:t>
      </w:r>
      <w:proofErr w:type="spellEnd"/>
      <w:r>
        <w:t xml:space="preserve"> treue Lehrer bis ans End.</w:t>
      </w:r>
      <w:r>
        <w:br/>
        <w:t>Kyrieleis.</w:t>
      </w:r>
    </w:p>
    <w:p w14:paraId="199FCE89" w14:textId="77777777" w:rsidR="00E46EF8" w:rsidRDefault="00E46EF8" w:rsidP="00E46EF8">
      <w:pPr>
        <w:pStyle w:val="StandardWeb"/>
        <w:spacing w:before="0" w:beforeAutospacing="0" w:after="150" w:afterAutospacing="0"/>
      </w:pPr>
      <w:r>
        <w:t xml:space="preserve">6. Bleib bei uns gnädig, </w:t>
      </w:r>
      <w:proofErr w:type="spellStart"/>
      <w:r>
        <w:t>rett</w:t>
      </w:r>
      <w:proofErr w:type="spellEnd"/>
      <w:r>
        <w:t xml:space="preserve"> dein Ehr,</w:t>
      </w:r>
      <w:r>
        <w:br/>
        <w:t>Erhalt dein Wort und heilsam Lehr.</w:t>
      </w:r>
      <w:r>
        <w:br/>
        <w:t>Du hast doch all Gewalt und Macht,</w:t>
      </w:r>
      <w:r>
        <w:br/>
        <w:t>Obgleich die Welt dein nicht viel acht.</w:t>
      </w:r>
      <w:r>
        <w:br/>
        <w:t>Kyrieleis.</w:t>
      </w:r>
    </w:p>
    <w:p w14:paraId="22C32315" w14:textId="77777777" w:rsidR="00E46EF8" w:rsidRDefault="00E46EF8" w:rsidP="00E46EF8">
      <w:pPr>
        <w:pStyle w:val="StandardWeb"/>
        <w:spacing w:before="0" w:beforeAutospacing="0" w:after="150" w:afterAutospacing="0"/>
      </w:pPr>
      <w:r>
        <w:t>7. Was ist die Welt? Was ist ihr Kunst?</w:t>
      </w:r>
      <w:r>
        <w:br/>
        <w:t xml:space="preserve">Was ihre </w:t>
      </w:r>
      <w:proofErr w:type="spellStart"/>
      <w:r>
        <w:t>Phantasei</w:t>
      </w:r>
      <w:proofErr w:type="spellEnd"/>
      <w:r>
        <w:t xml:space="preserve"> und Dunst?</w:t>
      </w:r>
      <w:r>
        <w:br/>
        <w:t xml:space="preserve">Wer dein Wort hat, </w:t>
      </w:r>
      <w:proofErr w:type="spellStart"/>
      <w:r>
        <w:t>derselb</w:t>
      </w:r>
      <w:proofErr w:type="spellEnd"/>
      <w:r>
        <w:t xml:space="preserve"> besteht.</w:t>
      </w:r>
      <w:r>
        <w:br/>
        <w:t>Gunst, Kunst, Trotz, Muth und Macht vergeht.</w:t>
      </w:r>
      <w:r>
        <w:br/>
        <w:t>Kyrieleis.</w:t>
      </w:r>
    </w:p>
    <w:p w14:paraId="332590C8" w14:textId="77777777" w:rsidR="00E46EF8" w:rsidRDefault="00E46EF8" w:rsidP="00E46EF8">
      <w:pPr>
        <w:pStyle w:val="StandardWeb"/>
        <w:spacing w:before="0" w:beforeAutospacing="0" w:after="150" w:afterAutospacing="0"/>
      </w:pPr>
      <w:r>
        <w:t>8. Hilf, o Herr Christ, verbirg dich nicht.</w:t>
      </w:r>
      <w:r>
        <w:br/>
        <w:t xml:space="preserve">Nach unsern Sünden uns nicht </w:t>
      </w:r>
      <w:proofErr w:type="spellStart"/>
      <w:r>
        <w:t>richt</w:t>
      </w:r>
      <w:proofErr w:type="spellEnd"/>
      <w:r>
        <w:t>.</w:t>
      </w:r>
      <w:r>
        <w:br/>
        <w:t>Denk wie kurz unser Leben sei.</w:t>
      </w:r>
      <w:r>
        <w:br/>
        <w:t>Darum steh du uns allzeit bei.-</w:t>
      </w:r>
      <w:r>
        <w:br/>
        <w:t>Kyrieleis.</w:t>
      </w:r>
    </w:p>
    <w:p w14:paraId="43300C51" w14:textId="77777777" w:rsidR="00E46EF8" w:rsidRDefault="00E46EF8" w:rsidP="00E46EF8">
      <w:pPr>
        <w:pStyle w:val="StandardWeb"/>
        <w:spacing w:before="0" w:beforeAutospacing="0" w:after="150" w:afterAutospacing="0"/>
      </w:pPr>
      <w:r>
        <w:t>9. Erhalt dein Kirch, eil zum Gericht.</w:t>
      </w:r>
      <w:r>
        <w:br/>
      </w:r>
      <w:proofErr w:type="spellStart"/>
      <w:r>
        <w:t>Laß</w:t>
      </w:r>
      <w:proofErr w:type="spellEnd"/>
      <w:r>
        <w:t xml:space="preserve"> uns nun länger warten nicht.</w:t>
      </w:r>
      <w:r>
        <w:br/>
      </w:r>
      <w:proofErr w:type="spellStart"/>
      <w:r>
        <w:t>Rett</w:t>
      </w:r>
      <w:proofErr w:type="spellEnd"/>
      <w:r>
        <w:t xml:space="preserve"> uns von aller Qual und Pein,</w:t>
      </w:r>
      <w:r>
        <w:br/>
        <w:t xml:space="preserve">Und </w:t>
      </w:r>
      <w:proofErr w:type="spellStart"/>
      <w:r>
        <w:t>laß</w:t>
      </w:r>
      <w:proofErr w:type="spellEnd"/>
      <w:r>
        <w:t xml:space="preserve"> uns bei dir selig sein.</w:t>
      </w:r>
      <w:r>
        <w:br/>
        <w:t>Kyrieleis.</w:t>
      </w:r>
    </w:p>
    <w:p w14:paraId="25555A17" w14:textId="77777777" w:rsidR="00E46EF8" w:rsidRDefault="00E46EF8" w:rsidP="00E46EF8">
      <w:pPr>
        <w:pStyle w:val="StandardWeb"/>
        <w:spacing w:before="0" w:beforeAutospacing="0" w:after="150" w:afterAutospacing="0"/>
      </w:pPr>
      <w:r>
        <w:t xml:space="preserve">10. Hilf uns recht </w:t>
      </w:r>
      <w:proofErr w:type="spellStart"/>
      <w:r>
        <w:t>gehn</w:t>
      </w:r>
      <w:proofErr w:type="spellEnd"/>
      <w:r>
        <w:t xml:space="preserve"> durchs </w:t>
      </w:r>
      <w:proofErr w:type="spellStart"/>
      <w:r>
        <w:t>rothe</w:t>
      </w:r>
      <w:proofErr w:type="spellEnd"/>
      <w:r>
        <w:t xml:space="preserve"> Meer</w:t>
      </w:r>
      <w:r>
        <w:br/>
        <w:t>Und unsre Herzen zu dir kehr,</w:t>
      </w:r>
      <w:r>
        <w:br/>
      </w:r>
      <w:proofErr w:type="spellStart"/>
      <w:r>
        <w:t>Daß</w:t>
      </w:r>
      <w:proofErr w:type="spellEnd"/>
      <w:r>
        <w:t xml:space="preserve"> wir </w:t>
      </w:r>
      <w:proofErr w:type="spellStart"/>
      <w:r>
        <w:t>entfliehn</w:t>
      </w:r>
      <w:proofErr w:type="spellEnd"/>
      <w:r>
        <w:t xml:space="preserve"> der Sünden </w:t>
      </w:r>
      <w:proofErr w:type="spellStart"/>
      <w:r>
        <w:t>Schand</w:t>
      </w:r>
      <w:proofErr w:type="spellEnd"/>
      <w:r>
        <w:br/>
        <w:t>Und kommen ins gelobte Land.</w:t>
      </w:r>
      <w:r>
        <w:br/>
        <w:t>Kyrieleis.</w:t>
      </w:r>
    </w:p>
    <w:p w14:paraId="7B12DE66" w14:textId="77777777" w:rsidR="00E46EF8" w:rsidRDefault="00E46EF8" w:rsidP="00E46EF8">
      <w:pPr>
        <w:pStyle w:val="berschrift1"/>
      </w:pPr>
      <w:r w:rsidRPr="00E46EF8">
        <w:t>Vom Elend des menschlichen Lebens.</w:t>
      </w:r>
    </w:p>
    <w:p w14:paraId="1DEAE837" w14:textId="77777777" w:rsidR="00E46EF8" w:rsidRDefault="00E46EF8" w:rsidP="00E46EF8">
      <w:pPr>
        <w:pStyle w:val="StandardWeb"/>
        <w:spacing w:before="0" w:beforeAutospacing="0" w:after="150" w:afterAutospacing="0"/>
      </w:pPr>
      <w:r>
        <w:rPr>
          <w:rStyle w:val="Hervorhebung"/>
        </w:rPr>
        <w:t>Nach eigener Melodie.</w:t>
      </w:r>
    </w:p>
    <w:p w14:paraId="57DB54E1" w14:textId="77777777" w:rsidR="00E46EF8" w:rsidRDefault="00E46EF8" w:rsidP="00E46EF8">
      <w:pPr>
        <w:pStyle w:val="StandardWeb"/>
        <w:spacing w:before="0" w:beforeAutospacing="0" w:after="150" w:afterAutospacing="0"/>
      </w:pPr>
      <w:r>
        <w:t>Die Welt ist nichts zu unsrer Zeit</w:t>
      </w:r>
      <w:r>
        <w:br/>
        <w:t xml:space="preserve">Denn ein Spital voll armer </w:t>
      </w:r>
      <w:proofErr w:type="spellStart"/>
      <w:r>
        <w:t>Leut</w:t>
      </w:r>
      <w:proofErr w:type="spellEnd"/>
      <w:r>
        <w:t>,</w:t>
      </w:r>
      <w:r>
        <w:br/>
        <w:t>Die täglich liegen auf der Wart</w:t>
      </w:r>
      <w:r>
        <w:br/>
        <w:t>Und sehn auf ihre Himmelfahrt.</w:t>
      </w:r>
    </w:p>
    <w:p w14:paraId="14541FD8" w14:textId="77777777" w:rsidR="00E46EF8" w:rsidRDefault="00E46EF8" w:rsidP="00E46EF8">
      <w:pPr>
        <w:pStyle w:val="StandardWeb"/>
        <w:spacing w:before="0" w:beforeAutospacing="0" w:after="150" w:afterAutospacing="0"/>
      </w:pPr>
      <w:r>
        <w:t>2. Was zeihst du dich denn als ein Gast,</w:t>
      </w:r>
      <w:r>
        <w:br/>
        <w:t>Weil du kein bleibend Wesen hast,</w:t>
      </w:r>
      <w:r>
        <w:br/>
      </w:r>
      <w:proofErr w:type="spellStart"/>
      <w:r>
        <w:t>Daß</w:t>
      </w:r>
      <w:proofErr w:type="spellEnd"/>
      <w:r>
        <w:t xml:space="preserve"> du dich magst mit Sorg </w:t>
      </w:r>
      <w:proofErr w:type="spellStart"/>
      <w:r>
        <w:t>beschwern</w:t>
      </w:r>
      <w:proofErr w:type="spellEnd"/>
      <w:r>
        <w:t>,</w:t>
      </w:r>
      <w:r>
        <w:br/>
        <w:t xml:space="preserve">Wie du dich wollest lang </w:t>
      </w:r>
      <w:proofErr w:type="spellStart"/>
      <w:r>
        <w:t>ernährn</w:t>
      </w:r>
      <w:proofErr w:type="spellEnd"/>
      <w:r>
        <w:t>.</w:t>
      </w:r>
    </w:p>
    <w:p w14:paraId="7A566EB7" w14:textId="77777777" w:rsidR="00E46EF8" w:rsidRDefault="00E46EF8" w:rsidP="00E46EF8">
      <w:pPr>
        <w:pStyle w:val="StandardWeb"/>
        <w:spacing w:before="0" w:beforeAutospacing="0" w:after="150" w:afterAutospacing="0"/>
      </w:pPr>
      <w:r>
        <w:t>3. Nichts gilt fürwahr groß Stand und Pracht,</w:t>
      </w:r>
      <w:r>
        <w:br/>
        <w:t xml:space="preserve">Was hier groß ist wird dort </w:t>
      </w:r>
      <w:proofErr w:type="spellStart"/>
      <w:r>
        <w:t>veracht</w:t>
      </w:r>
      <w:proofErr w:type="spellEnd"/>
      <w:r>
        <w:t>.</w:t>
      </w:r>
      <w:r>
        <w:br/>
        <w:t>All unsre Freud und zeitlich Lust</w:t>
      </w:r>
      <w:r>
        <w:br/>
        <w:t>Gar schnell vergeht und ist umsonst.</w:t>
      </w:r>
    </w:p>
    <w:p w14:paraId="60E26D19" w14:textId="77777777" w:rsidR="00E46EF8" w:rsidRDefault="00E46EF8" w:rsidP="00E46EF8">
      <w:pPr>
        <w:pStyle w:val="StandardWeb"/>
        <w:spacing w:before="0" w:beforeAutospacing="0" w:after="150" w:afterAutospacing="0"/>
      </w:pPr>
      <w:r>
        <w:t>4. Drum ist der gar ein weiser Mann,</w:t>
      </w:r>
      <w:r>
        <w:br/>
        <w:t>Der sein Beruf auswarten kann</w:t>
      </w:r>
      <w:r>
        <w:br/>
      </w:r>
      <w:proofErr w:type="spellStart"/>
      <w:r>
        <w:t>Daß</w:t>
      </w:r>
      <w:proofErr w:type="spellEnd"/>
      <w:r>
        <w:t xml:space="preserve"> er an Christum gläubig sei</w:t>
      </w:r>
      <w:r>
        <w:br/>
        <w:t xml:space="preserve">Und hab ein ruhig </w:t>
      </w:r>
      <w:proofErr w:type="spellStart"/>
      <w:r>
        <w:t>Gwissen</w:t>
      </w:r>
      <w:proofErr w:type="spellEnd"/>
      <w:r>
        <w:t xml:space="preserve"> frei.</w:t>
      </w:r>
    </w:p>
    <w:p w14:paraId="6980336B" w14:textId="77777777" w:rsidR="00E46EF8" w:rsidRDefault="00E46EF8" w:rsidP="00E46EF8">
      <w:pPr>
        <w:pStyle w:val="StandardWeb"/>
        <w:spacing w:before="0" w:beforeAutospacing="0" w:after="150" w:afterAutospacing="0"/>
      </w:pPr>
      <w:r>
        <w:t xml:space="preserve">5. Der jedem gönnt was Gott </w:t>
      </w:r>
      <w:proofErr w:type="spellStart"/>
      <w:r>
        <w:t>bescheert</w:t>
      </w:r>
      <w:proofErr w:type="spellEnd"/>
      <w:r>
        <w:t>,</w:t>
      </w:r>
      <w:r>
        <w:br/>
        <w:t>Kein fremd vergänglich Gut begehrt,</w:t>
      </w:r>
      <w:r>
        <w:br/>
        <w:t>Zu helfen ist er wohlgesinnt</w:t>
      </w:r>
      <w:r>
        <w:br/>
        <w:t xml:space="preserve">Allen, die er in Nöthen </w:t>
      </w:r>
      <w:proofErr w:type="spellStart"/>
      <w:r>
        <w:t>findt</w:t>
      </w:r>
      <w:proofErr w:type="spellEnd"/>
      <w:r>
        <w:t>.</w:t>
      </w:r>
    </w:p>
    <w:p w14:paraId="764179D1" w14:textId="77777777" w:rsidR="00E46EF8" w:rsidRDefault="00E46EF8" w:rsidP="00E46EF8">
      <w:pPr>
        <w:pStyle w:val="StandardWeb"/>
        <w:spacing w:before="0" w:beforeAutospacing="0" w:after="150" w:afterAutospacing="0"/>
      </w:pPr>
      <w:r>
        <w:t xml:space="preserve">6. </w:t>
      </w:r>
      <w:proofErr w:type="spellStart"/>
      <w:r>
        <w:t>Leidt</w:t>
      </w:r>
      <w:proofErr w:type="spellEnd"/>
      <w:r>
        <w:t xml:space="preserve"> Recht und Unrecht mit Geduld</w:t>
      </w:r>
      <w:r>
        <w:br/>
        <w:t>Und strebt allein nach Gottes Huld,</w:t>
      </w:r>
      <w:r>
        <w:br/>
        <w:t xml:space="preserve">Durch welche er </w:t>
      </w:r>
      <w:proofErr w:type="spellStart"/>
      <w:r>
        <w:t>gnug</w:t>
      </w:r>
      <w:proofErr w:type="spellEnd"/>
      <w:r>
        <w:t xml:space="preserve"> </w:t>
      </w:r>
      <w:proofErr w:type="spellStart"/>
      <w:r>
        <w:t>vergewisst</w:t>
      </w:r>
      <w:proofErr w:type="spellEnd"/>
      <w:r>
        <w:t>,</w:t>
      </w:r>
      <w:r>
        <w:br/>
      </w:r>
      <w:proofErr w:type="spellStart"/>
      <w:r>
        <w:t>Daß</w:t>
      </w:r>
      <w:proofErr w:type="spellEnd"/>
      <w:r>
        <w:t xml:space="preserve"> er ein Kind des Lebens ist.</w:t>
      </w:r>
    </w:p>
    <w:p w14:paraId="48EB40FC" w14:textId="77777777" w:rsidR="00E46EF8" w:rsidRDefault="00E46EF8" w:rsidP="00E46EF8">
      <w:pPr>
        <w:pStyle w:val="StandardWeb"/>
        <w:spacing w:before="0" w:beforeAutospacing="0" w:after="150" w:afterAutospacing="0"/>
      </w:pPr>
      <w:r>
        <w:t xml:space="preserve">7. Ein solcher Mensch hat wenig </w:t>
      </w:r>
      <w:proofErr w:type="spellStart"/>
      <w:r>
        <w:t>Leidn</w:t>
      </w:r>
      <w:proofErr w:type="spellEnd"/>
      <w:r>
        <w:t>,</w:t>
      </w:r>
      <w:r>
        <w:br/>
        <w:t xml:space="preserve">Wenn er von hinnen sich </w:t>
      </w:r>
      <w:proofErr w:type="spellStart"/>
      <w:r>
        <w:t>muß</w:t>
      </w:r>
      <w:proofErr w:type="spellEnd"/>
      <w:r>
        <w:t xml:space="preserve"> </w:t>
      </w:r>
      <w:proofErr w:type="spellStart"/>
      <w:r>
        <w:t>scheidn</w:t>
      </w:r>
      <w:proofErr w:type="spellEnd"/>
      <w:r>
        <w:t>.</w:t>
      </w:r>
      <w:r>
        <w:br/>
        <w:t xml:space="preserve">Ein solches End </w:t>
      </w:r>
      <w:proofErr w:type="spellStart"/>
      <w:r>
        <w:t>bescheer</w:t>
      </w:r>
      <w:proofErr w:type="spellEnd"/>
      <w:r>
        <w:t xml:space="preserve"> mit Herr,</w:t>
      </w:r>
      <w:r>
        <w:br/>
        <w:t xml:space="preserve">Und </w:t>
      </w:r>
      <w:proofErr w:type="spellStart"/>
      <w:r>
        <w:t>laß</w:t>
      </w:r>
      <w:proofErr w:type="spellEnd"/>
      <w:r>
        <w:t xml:space="preserve"> mich dienen deiner Ehr.</w:t>
      </w:r>
    </w:p>
    <w:p w14:paraId="502A3B85" w14:textId="77777777" w:rsidR="00E46EF8" w:rsidRDefault="00E46EF8" w:rsidP="00E46EF8">
      <w:pPr>
        <w:pStyle w:val="berschrift1"/>
      </w:pPr>
      <w:r w:rsidRPr="00E46EF8">
        <w:t>Von der christlichen Kirche.</w:t>
      </w:r>
    </w:p>
    <w:p w14:paraId="7F3A3DAC" w14:textId="77777777" w:rsidR="00E46EF8" w:rsidRDefault="00E46EF8" w:rsidP="00E46EF8">
      <w:pPr>
        <w:pStyle w:val="StandardWeb"/>
        <w:spacing w:before="0" w:beforeAutospacing="0" w:after="150" w:afterAutospacing="0"/>
      </w:pPr>
      <w:r>
        <w:rPr>
          <w:rStyle w:val="Hervorhebung"/>
        </w:rPr>
        <w:t>Aus Psalm 87.</w:t>
      </w:r>
      <w:r>
        <w:rPr>
          <w:i/>
          <w:iCs/>
        </w:rPr>
        <w:br/>
      </w:r>
      <w:r>
        <w:rPr>
          <w:rStyle w:val="Hervorhebung"/>
        </w:rPr>
        <w:t>Mel. Es ist das Heil uns kommen her.</w:t>
      </w:r>
    </w:p>
    <w:p w14:paraId="785CDFF3" w14:textId="77777777" w:rsidR="00E46EF8" w:rsidRDefault="00E46EF8" w:rsidP="00E46EF8">
      <w:pPr>
        <w:pStyle w:val="StandardWeb"/>
        <w:spacing w:before="0" w:beforeAutospacing="0" w:after="150" w:afterAutospacing="0"/>
      </w:pPr>
      <w:r>
        <w:t>Sie ist bewahrt die feste Stadt,</w:t>
      </w:r>
      <w:r>
        <w:br/>
        <w:t>Auf Gottes Berg gegründet.</w:t>
      </w:r>
      <w:r>
        <w:br/>
        <w:t xml:space="preserve">Der Herr liebt sie mit Rath und </w:t>
      </w:r>
      <w:proofErr w:type="spellStart"/>
      <w:r>
        <w:t>That</w:t>
      </w:r>
      <w:proofErr w:type="spellEnd"/>
      <w:r>
        <w:t>,</w:t>
      </w:r>
      <w:r>
        <w:br/>
        <w:t>Niemand sie überwindet.</w:t>
      </w:r>
      <w:r>
        <w:br/>
        <w:t>Das Volk und Kirche Christi gut</w:t>
      </w:r>
      <w:r>
        <w:br/>
        <w:t>Ist stets in Gottes Huld und Hut.</w:t>
      </w:r>
      <w:r>
        <w:br/>
        <w:t>Trotz, wer ihr könne schaden.</w:t>
      </w:r>
    </w:p>
    <w:p w14:paraId="1E085FD8" w14:textId="77777777" w:rsidR="00E46EF8" w:rsidRDefault="00E46EF8" w:rsidP="00E46EF8">
      <w:pPr>
        <w:pStyle w:val="StandardWeb"/>
        <w:spacing w:before="0" w:beforeAutospacing="0" w:after="150" w:afterAutospacing="0"/>
      </w:pPr>
      <w:r>
        <w:t>2. Der Herr die Thor zu Zion liebt</w:t>
      </w:r>
      <w:r>
        <w:br/>
        <w:t>Mehr denn all Jakobs Hütten.</w:t>
      </w:r>
      <w:r>
        <w:br/>
        <w:t xml:space="preserve">Herrliche Ding darein er </w:t>
      </w:r>
      <w:proofErr w:type="spellStart"/>
      <w:r>
        <w:t>giebt</w:t>
      </w:r>
      <w:proofErr w:type="spellEnd"/>
      <w:r>
        <w:t>,</w:t>
      </w:r>
      <w:r>
        <w:br/>
      </w:r>
      <w:proofErr w:type="spellStart"/>
      <w:r>
        <w:t>Thut</w:t>
      </w:r>
      <w:proofErr w:type="spellEnd"/>
      <w:r>
        <w:t xml:space="preserve"> seine Gnad ausschütten.</w:t>
      </w:r>
      <w:r>
        <w:br/>
        <w:t>Sein Nam darin gepredigt wird,</w:t>
      </w:r>
      <w:r>
        <w:br/>
        <w:t>Zurecht gebracht was ist verirrt,</w:t>
      </w:r>
      <w:r>
        <w:br/>
        <w:t>Gotts Stadt ist voller Gnaden.</w:t>
      </w:r>
    </w:p>
    <w:p w14:paraId="4251B0F8" w14:textId="77777777" w:rsidR="00E46EF8" w:rsidRDefault="00E46EF8" w:rsidP="00E46EF8">
      <w:pPr>
        <w:pStyle w:val="StandardWeb"/>
        <w:spacing w:before="0" w:beforeAutospacing="0" w:after="150" w:afterAutospacing="0"/>
      </w:pPr>
      <w:r>
        <w:t>3. Die Heiden kommen viel dazu,</w:t>
      </w:r>
      <w:r>
        <w:br/>
        <w:t>Die Juden nicht alleine.</w:t>
      </w:r>
      <w:r>
        <w:br/>
        <w:t xml:space="preserve">Auf ganzer </w:t>
      </w:r>
      <w:proofErr w:type="spellStart"/>
      <w:r>
        <w:t>Erd</w:t>
      </w:r>
      <w:proofErr w:type="spellEnd"/>
      <w:r>
        <w:t xml:space="preserve"> ist jetzt gut Ruh,</w:t>
      </w:r>
      <w:r>
        <w:br/>
        <w:t>In aller Sprach gemeine.</w:t>
      </w:r>
      <w:r>
        <w:br/>
        <w:t>Das Evangelium streckt sich weit</w:t>
      </w:r>
      <w:r>
        <w:br/>
        <w:t>In alle Land zu jeder Zeit.</w:t>
      </w:r>
      <w:r>
        <w:br/>
        <w:t xml:space="preserve">Der Höchst </w:t>
      </w:r>
      <w:proofErr w:type="spellStart"/>
      <w:r>
        <w:t>thut</w:t>
      </w:r>
      <w:proofErr w:type="spellEnd"/>
      <w:r>
        <w:t xml:space="preserve"> selbst solch Wunder.</w:t>
      </w:r>
    </w:p>
    <w:p w14:paraId="52FEE938" w14:textId="77777777" w:rsidR="00E46EF8" w:rsidRDefault="00E46EF8" w:rsidP="00E46EF8">
      <w:pPr>
        <w:pStyle w:val="StandardWeb"/>
        <w:spacing w:before="0" w:beforeAutospacing="0" w:after="150" w:afterAutospacing="0"/>
      </w:pPr>
      <w:r>
        <w:t>4. Geboren werden Kinder viel,</w:t>
      </w:r>
      <w:r>
        <w:br/>
        <w:t>Die Gott nun recht erkennen.</w:t>
      </w:r>
      <w:r>
        <w:br/>
        <w:t>Sie ehren Christum sanft und still</w:t>
      </w:r>
      <w:r>
        <w:br/>
        <w:t>Und ihn den Heiland nennen.</w:t>
      </w:r>
      <w:r>
        <w:br/>
        <w:t>Durch ihn werden sie selig all</w:t>
      </w:r>
      <w:r>
        <w:br/>
        <w:t>Und kommen aus des Todes Qual,</w:t>
      </w:r>
      <w:r>
        <w:br/>
        <w:t>Haben das ewig Leben.</w:t>
      </w:r>
    </w:p>
    <w:p w14:paraId="1845DBFE" w14:textId="77777777" w:rsidR="00E46EF8" w:rsidRDefault="00E46EF8" w:rsidP="00E46EF8">
      <w:pPr>
        <w:pStyle w:val="StandardWeb"/>
        <w:spacing w:before="0" w:beforeAutospacing="0" w:after="150" w:afterAutospacing="0"/>
      </w:pPr>
      <w:r>
        <w:t>5. Darum loben den Herren Gott</w:t>
      </w:r>
      <w:r>
        <w:br/>
        <w:t>Wir all in Freud von Herzen</w:t>
      </w:r>
      <w:r>
        <w:br/>
        <w:t>In seiner Kirch, in aller Noth,</w:t>
      </w:r>
      <w:r>
        <w:br/>
        <w:t>Es sei Luft oder Schmerzen.</w:t>
      </w:r>
      <w:r>
        <w:br/>
        <w:t>O Gott, wir danken dir o Herr</w:t>
      </w:r>
      <w:r>
        <w:br/>
        <w:t>Für deine Gnad und heilsam Lehr</w:t>
      </w:r>
      <w:r>
        <w:br/>
        <w:t>Durch deinen Sohn gegeben.</w:t>
      </w:r>
    </w:p>
    <w:p w14:paraId="4B156029" w14:textId="77777777" w:rsidR="00E46EF8" w:rsidRDefault="00E46EF8" w:rsidP="00E46EF8">
      <w:pPr>
        <w:pStyle w:val="StandardWeb"/>
        <w:spacing w:before="0" w:beforeAutospacing="0" w:after="150" w:afterAutospacing="0"/>
      </w:pPr>
      <w:r>
        <w:t>6. Amen, Amen singen wir all.</w:t>
      </w:r>
      <w:r>
        <w:br/>
        <w:t>Gott bleib bei uns mit Gnaden.</w:t>
      </w:r>
      <w:r>
        <w:br/>
        <w:t>Erhalt dein Wort mit Lobes Schall,</w:t>
      </w:r>
      <w:r>
        <w:br/>
        <w:t xml:space="preserve">Kein Rott und </w:t>
      </w:r>
      <w:proofErr w:type="spellStart"/>
      <w:r>
        <w:t>Sect</w:t>
      </w:r>
      <w:proofErr w:type="spellEnd"/>
      <w:r>
        <w:t xml:space="preserve"> </w:t>
      </w:r>
      <w:proofErr w:type="spellStart"/>
      <w:r>
        <w:t>laß</w:t>
      </w:r>
      <w:proofErr w:type="spellEnd"/>
      <w:r>
        <w:t xml:space="preserve"> schaden.</w:t>
      </w:r>
      <w:r>
        <w:br/>
        <w:t xml:space="preserve">All unser </w:t>
      </w:r>
      <w:proofErr w:type="spellStart"/>
      <w:r>
        <w:t>Sünd</w:t>
      </w:r>
      <w:proofErr w:type="spellEnd"/>
      <w:r>
        <w:t xml:space="preserve"> </w:t>
      </w:r>
      <w:proofErr w:type="spellStart"/>
      <w:r>
        <w:t>vergieb</w:t>
      </w:r>
      <w:proofErr w:type="spellEnd"/>
      <w:r>
        <w:t xml:space="preserve"> uns Herr,</w:t>
      </w:r>
      <w:r>
        <w:br/>
        <w:t>Von wegen deines Namens Ehr,</w:t>
      </w:r>
      <w:r>
        <w:br/>
        <w:t>Erlös vom Uebel.</w:t>
      </w:r>
    </w:p>
    <w:p w14:paraId="0E16EA47" w14:textId="77777777" w:rsidR="00E46EF8" w:rsidRDefault="00E46EF8" w:rsidP="00E46EF8">
      <w:pPr>
        <w:pStyle w:val="StandardWeb"/>
        <w:spacing w:before="0" w:beforeAutospacing="0" w:after="150" w:afterAutospacing="0"/>
      </w:pPr>
      <w:r>
        <w:t>Amen.</w:t>
      </w:r>
    </w:p>
    <w:p w14:paraId="06CB5879" w14:textId="77777777" w:rsidR="00E46EF8" w:rsidRDefault="00E46EF8" w:rsidP="00E46EF8">
      <w:pPr>
        <w:pStyle w:val="berschrift1"/>
      </w:pPr>
      <w:r w:rsidRPr="00E46EF8">
        <w:t>Wenn ich mich zu Bette lege, so denke ich an dich.</w:t>
      </w:r>
    </w:p>
    <w:p w14:paraId="420DD5FA"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Abendsegen aus dem 63. Psalm.</w:t>
      </w:r>
      <w:r>
        <w:rPr>
          <w:rFonts w:ascii="Helvetica" w:hAnsi="Helvetica" w:cs="Helvetica"/>
          <w:i/>
          <w:iCs/>
          <w:color w:val="333333"/>
          <w:sz w:val="21"/>
          <w:szCs w:val="21"/>
        </w:rPr>
        <w:br/>
      </w:r>
      <w:r>
        <w:rPr>
          <w:rStyle w:val="Hervorhebung"/>
          <w:rFonts w:ascii="Helvetica" w:eastAsiaTheme="majorEastAsia" w:hAnsi="Helvetica" w:cs="Helvetica"/>
          <w:color w:val="333333"/>
          <w:sz w:val="21"/>
          <w:szCs w:val="21"/>
        </w:rPr>
        <w:t>Nach eigener Melodie.</w:t>
      </w:r>
    </w:p>
    <w:p w14:paraId="27D69E41"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Wir danken dir, Herr Jesu Christ,</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du unser Erlöser bist,</w:t>
      </w:r>
      <w:r>
        <w:rPr>
          <w:rFonts w:ascii="Helvetica" w:hAnsi="Helvetica" w:cs="Helvetica"/>
          <w:color w:val="333333"/>
          <w:sz w:val="21"/>
          <w:szCs w:val="21"/>
        </w:rPr>
        <w:br/>
        <w:t xml:space="preserve">Und </w:t>
      </w:r>
      <w:proofErr w:type="spellStart"/>
      <w:r>
        <w:rPr>
          <w:rFonts w:ascii="Helvetica" w:hAnsi="Helvetica" w:cs="Helvetica"/>
          <w:color w:val="333333"/>
          <w:sz w:val="21"/>
          <w:szCs w:val="21"/>
        </w:rPr>
        <w:t>bhütest</w:t>
      </w:r>
      <w:proofErr w:type="spellEnd"/>
      <w:r>
        <w:rPr>
          <w:rFonts w:ascii="Helvetica" w:hAnsi="Helvetica" w:cs="Helvetica"/>
          <w:color w:val="333333"/>
          <w:sz w:val="21"/>
          <w:szCs w:val="21"/>
        </w:rPr>
        <w:t xml:space="preserve"> uns vor aller </w:t>
      </w:r>
      <w:proofErr w:type="spellStart"/>
      <w:r>
        <w:rPr>
          <w:rFonts w:ascii="Helvetica" w:hAnsi="Helvetica" w:cs="Helvetica"/>
          <w:color w:val="333333"/>
          <w:sz w:val="21"/>
          <w:szCs w:val="21"/>
        </w:rPr>
        <w:t>Gfahr</w:t>
      </w:r>
      <w:proofErr w:type="spellEnd"/>
      <w:r>
        <w:rPr>
          <w:rFonts w:ascii="Helvetica" w:hAnsi="Helvetica" w:cs="Helvetica"/>
          <w:color w:val="333333"/>
          <w:sz w:val="21"/>
          <w:szCs w:val="21"/>
        </w:rPr>
        <w:br/>
        <w:t>Durch deiner lieben Engel Schaar.</w:t>
      </w:r>
      <w:r>
        <w:rPr>
          <w:rFonts w:ascii="Helvetica" w:hAnsi="Helvetica" w:cs="Helvetica"/>
          <w:color w:val="333333"/>
          <w:sz w:val="21"/>
          <w:szCs w:val="21"/>
        </w:rPr>
        <w:br/>
        <w:t>Halleluja.</w:t>
      </w:r>
    </w:p>
    <w:p w14:paraId="6F81F38F"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 Wir </w:t>
      </w:r>
      <w:proofErr w:type="spellStart"/>
      <w:r>
        <w:rPr>
          <w:rFonts w:ascii="Helvetica" w:hAnsi="Helvetica" w:cs="Helvetica"/>
          <w:color w:val="333333"/>
          <w:sz w:val="21"/>
          <w:szCs w:val="21"/>
        </w:rPr>
        <w:t>gehn</w:t>
      </w:r>
      <w:proofErr w:type="spellEnd"/>
      <w:r>
        <w:rPr>
          <w:rFonts w:ascii="Helvetica" w:hAnsi="Helvetica" w:cs="Helvetica"/>
          <w:color w:val="333333"/>
          <w:sz w:val="21"/>
          <w:szCs w:val="21"/>
        </w:rPr>
        <w:t xml:space="preserve"> nun hin zu unsrer Ruh,</w:t>
      </w:r>
      <w:r>
        <w:rPr>
          <w:rFonts w:ascii="Helvetica" w:hAnsi="Helvetica" w:cs="Helvetica"/>
          <w:color w:val="333333"/>
          <w:sz w:val="21"/>
          <w:szCs w:val="21"/>
        </w:rPr>
        <w:br/>
        <w:t xml:space="preserve">Ach, </w:t>
      </w:r>
      <w:proofErr w:type="spellStart"/>
      <w:r>
        <w:rPr>
          <w:rFonts w:ascii="Helvetica" w:hAnsi="Helvetica" w:cs="Helvetica"/>
          <w:color w:val="333333"/>
          <w:sz w:val="21"/>
          <w:szCs w:val="21"/>
        </w:rPr>
        <w:t>rechn</w:t>
      </w:r>
      <w:proofErr w:type="spellEnd"/>
      <w:r>
        <w:rPr>
          <w:rFonts w:ascii="Helvetica" w:hAnsi="Helvetica" w:cs="Helvetica"/>
          <w:color w:val="333333"/>
          <w:sz w:val="21"/>
          <w:szCs w:val="21"/>
        </w:rPr>
        <w:t xml:space="preserve"> es unsrer Seel nicht zu,</w:t>
      </w:r>
      <w:r>
        <w:rPr>
          <w:rFonts w:ascii="Helvetica" w:hAnsi="Helvetica" w:cs="Helvetica"/>
          <w:color w:val="333333"/>
          <w:sz w:val="21"/>
          <w:szCs w:val="21"/>
        </w:rPr>
        <w:br/>
        <w:t xml:space="preserve">Was wir leider gesündigt </w:t>
      </w:r>
      <w:proofErr w:type="spellStart"/>
      <w:r>
        <w:rPr>
          <w:rFonts w:ascii="Helvetica" w:hAnsi="Helvetica" w:cs="Helvetica"/>
          <w:color w:val="333333"/>
          <w:sz w:val="21"/>
          <w:szCs w:val="21"/>
        </w:rPr>
        <w:t>han</w:t>
      </w:r>
      <w:proofErr w:type="spellEnd"/>
      <w:r>
        <w:rPr>
          <w:rFonts w:ascii="Helvetica" w:hAnsi="Helvetica" w:cs="Helvetica"/>
          <w:color w:val="333333"/>
          <w:sz w:val="21"/>
          <w:szCs w:val="21"/>
        </w:rPr>
        <w:t>,</w:t>
      </w:r>
      <w:r>
        <w:rPr>
          <w:rFonts w:ascii="Helvetica" w:hAnsi="Helvetica" w:cs="Helvetica"/>
          <w:color w:val="333333"/>
          <w:sz w:val="21"/>
          <w:szCs w:val="21"/>
        </w:rPr>
        <w:br/>
      </w:r>
      <w:proofErr w:type="spellStart"/>
      <w:r>
        <w:rPr>
          <w:rFonts w:ascii="Helvetica" w:hAnsi="Helvetica" w:cs="Helvetica"/>
          <w:color w:val="333333"/>
          <w:sz w:val="21"/>
          <w:szCs w:val="21"/>
        </w:rPr>
        <w:t>Vergiebs</w:t>
      </w:r>
      <w:proofErr w:type="spellEnd"/>
      <w:r>
        <w:rPr>
          <w:rFonts w:ascii="Helvetica" w:hAnsi="Helvetica" w:cs="Helvetica"/>
          <w:color w:val="333333"/>
          <w:sz w:val="21"/>
          <w:szCs w:val="21"/>
        </w:rPr>
        <w:t xml:space="preserve"> uns </w:t>
      </w:r>
      <w:proofErr w:type="spellStart"/>
      <w:r>
        <w:rPr>
          <w:rFonts w:ascii="Helvetica" w:hAnsi="Helvetica" w:cs="Helvetica"/>
          <w:color w:val="333333"/>
          <w:sz w:val="21"/>
          <w:szCs w:val="21"/>
        </w:rPr>
        <w:t>all’s</w:t>
      </w:r>
      <w:proofErr w:type="spellEnd"/>
      <w:r>
        <w:rPr>
          <w:rFonts w:ascii="Helvetica" w:hAnsi="Helvetica" w:cs="Helvetica"/>
          <w:color w:val="333333"/>
          <w:sz w:val="21"/>
          <w:szCs w:val="21"/>
        </w:rPr>
        <w:t>, o Gottes Sohn.</w:t>
      </w:r>
      <w:r>
        <w:rPr>
          <w:rFonts w:ascii="Helvetica" w:hAnsi="Helvetica" w:cs="Helvetica"/>
          <w:color w:val="333333"/>
          <w:sz w:val="21"/>
          <w:szCs w:val="21"/>
        </w:rPr>
        <w:br/>
        <w:t>Halleluja.</w:t>
      </w:r>
    </w:p>
    <w:p w14:paraId="6769ADE2"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3.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dein Engel stets um uns sein,</w:t>
      </w:r>
      <w:r>
        <w:rPr>
          <w:rFonts w:ascii="Helvetica" w:hAnsi="Helvetica" w:cs="Helvetica"/>
          <w:color w:val="333333"/>
          <w:sz w:val="21"/>
          <w:szCs w:val="21"/>
        </w:rPr>
        <w:br/>
        <w:t>Die allzeit uns bewachen fein,</w:t>
      </w:r>
      <w:r>
        <w:rPr>
          <w:rFonts w:ascii="Helvetica" w:hAnsi="Helvetica" w:cs="Helvetica"/>
          <w:color w:val="333333"/>
          <w:sz w:val="21"/>
          <w:szCs w:val="21"/>
        </w:rPr>
        <w:br/>
      </w:r>
      <w:proofErr w:type="spellStart"/>
      <w:r>
        <w:rPr>
          <w:rFonts w:ascii="Helvetica" w:hAnsi="Helvetica" w:cs="Helvetica"/>
          <w:color w:val="333333"/>
          <w:sz w:val="21"/>
          <w:szCs w:val="21"/>
        </w:rPr>
        <w:t>Daß</w:t>
      </w:r>
      <w:proofErr w:type="spellEnd"/>
      <w:r>
        <w:rPr>
          <w:rFonts w:ascii="Helvetica" w:hAnsi="Helvetica" w:cs="Helvetica"/>
          <w:color w:val="333333"/>
          <w:sz w:val="21"/>
          <w:szCs w:val="21"/>
        </w:rPr>
        <w:t xml:space="preserve"> der Teufel hab keine Macht</w:t>
      </w:r>
      <w:r>
        <w:rPr>
          <w:rFonts w:ascii="Helvetica" w:hAnsi="Helvetica" w:cs="Helvetica"/>
          <w:color w:val="333333"/>
          <w:sz w:val="21"/>
          <w:szCs w:val="21"/>
        </w:rPr>
        <w:br/>
        <w:t>An uns, weder zu Tag noch Nacht.</w:t>
      </w:r>
      <w:r>
        <w:rPr>
          <w:rFonts w:ascii="Helvetica" w:hAnsi="Helvetica" w:cs="Helvetica"/>
          <w:color w:val="333333"/>
          <w:sz w:val="21"/>
          <w:szCs w:val="21"/>
        </w:rPr>
        <w:br/>
        <w:t>Halleluja.</w:t>
      </w:r>
    </w:p>
    <w:p w14:paraId="5C409788"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4. Für </w:t>
      </w:r>
      <w:proofErr w:type="spellStart"/>
      <w:r>
        <w:rPr>
          <w:rFonts w:ascii="Helvetica" w:hAnsi="Helvetica" w:cs="Helvetica"/>
          <w:color w:val="333333"/>
          <w:sz w:val="21"/>
          <w:szCs w:val="21"/>
        </w:rPr>
        <w:t>Feur</w:t>
      </w:r>
      <w:proofErr w:type="spellEnd"/>
      <w:r>
        <w:rPr>
          <w:rFonts w:ascii="Helvetica" w:hAnsi="Helvetica" w:cs="Helvetica"/>
          <w:color w:val="333333"/>
          <w:sz w:val="21"/>
          <w:szCs w:val="21"/>
        </w:rPr>
        <w:t xml:space="preserve">, für Seel- und </w:t>
      </w:r>
      <w:proofErr w:type="spellStart"/>
      <w:r>
        <w:rPr>
          <w:rFonts w:ascii="Helvetica" w:hAnsi="Helvetica" w:cs="Helvetica"/>
          <w:color w:val="333333"/>
          <w:sz w:val="21"/>
          <w:szCs w:val="21"/>
        </w:rPr>
        <w:t>Leibesnoth</w:t>
      </w:r>
      <w:proofErr w:type="spellEnd"/>
      <w:r>
        <w:rPr>
          <w:rFonts w:ascii="Helvetica" w:hAnsi="Helvetica" w:cs="Helvetica"/>
          <w:color w:val="333333"/>
          <w:sz w:val="21"/>
          <w:szCs w:val="21"/>
        </w:rPr>
        <w:t>,</w:t>
      </w:r>
      <w:r>
        <w:rPr>
          <w:rFonts w:ascii="Helvetica" w:hAnsi="Helvetica" w:cs="Helvetica"/>
          <w:color w:val="333333"/>
          <w:sz w:val="21"/>
          <w:szCs w:val="21"/>
        </w:rPr>
        <w:br/>
      </w:r>
      <w:proofErr w:type="spellStart"/>
      <w:r>
        <w:rPr>
          <w:rFonts w:ascii="Helvetica" w:hAnsi="Helvetica" w:cs="Helvetica"/>
          <w:color w:val="333333"/>
          <w:sz w:val="21"/>
          <w:szCs w:val="21"/>
        </w:rPr>
        <w:t>Behüt</w:t>
      </w:r>
      <w:proofErr w:type="spellEnd"/>
      <w:r>
        <w:rPr>
          <w:rFonts w:ascii="Helvetica" w:hAnsi="Helvetica" w:cs="Helvetica"/>
          <w:color w:val="333333"/>
          <w:sz w:val="21"/>
          <w:szCs w:val="21"/>
        </w:rPr>
        <w:t xml:space="preserve"> uns lieber Herre Gott,</w:t>
      </w:r>
      <w:r>
        <w:rPr>
          <w:rFonts w:ascii="Helvetica" w:hAnsi="Helvetica" w:cs="Helvetica"/>
          <w:color w:val="333333"/>
          <w:sz w:val="21"/>
          <w:szCs w:val="21"/>
        </w:rPr>
        <w:br/>
        <w:t xml:space="preserve">In beim Namen </w:t>
      </w:r>
      <w:proofErr w:type="spellStart"/>
      <w:r>
        <w:rPr>
          <w:rFonts w:ascii="Helvetica" w:hAnsi="Helvetica" w:cs="Helvetica"/>
          <w:color w:val="333333"/>
          <w:sz w:val="21"/>
          <w:szCs w:val="21"/>
        </w:rPr>
        <w:t>laß</w:t>
      </w:r>
      <w:proofErr w:type="spellEnd"/>
      <w:r>
        <w:rPr>
          <w:rFonts w:ascii="Helvetica" w:hAnsi="Helvetica" w:cs="Helvetica"/>
          <w:color w:val="333333"/>
          <w:sz w:val="21"/>
          <w:szCs w:val="21"/>
        </w:rPr>
        <w:t xml:space="preserve"> schlafen ein</w:t>
      </w:r>
      <w:r>
        <w:rPr>
          <w:rFonts w:ascii="Helvetica" w:hAnsi="Helvetica" w:cs="Helvetica"/>
          <w:color w:val="333333"/>
          <w:sz w:val="21"/>
          <w:szCs w:val="21"/>
        </w:rPr>
        <w:br/>
        <w:t>Uns, deine lieben Kinderlein.</w:t>
      </w:r>
      <w:r>
        <w:rPr>
          <w:rFonts w:ascii="Helvetica" w:hAnsi="Helvetica" w:cs="Helvetica"/>
          <w:color w:val="333333"/>
          <w:sz w:val="21"/>
          <w:szCs w:val="21"/>
        </w:rPr>
        <w:br/>
        <w:t>Halleluja.</w:t>
      </w:r>
    </w:p>
    <w:p w14:paraId="350233D8"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5. Es </w:t>
      </w:r>
      <w:proofErr w:type="spellStart"/>
      <w:r>
        <w:rPr>
          <w:rFonts w:ascii="Helvetica" w:hAnsi="Helvetica" w:cs="Helvetica"/>
          <w:color w:val="333333"/>
          <w:sz w:val="21"/>
          <w:szCs w:val="21"/>
        </w:rPr>
        <w:t>gscheh</w:t>
      </w:r>
      <w:proofErr w:type="spellEnd"/>
      <w:r>
        <w:rPr>
          <w:rFonts w:ascii="Helvetica" w:hAnsi="Helvetica" w:cs="Helvetica"/>
          <w:color w:val="333333"/>
          <w:sz w:val="21"/>
          <w:szCs w:val="21"/>
        </w:rPr>
        <w:t>, was mag, wir sind ja dein,</w:t>
      </w:r>
      <w:r>
        <w:rPr>
          <w:rFonts w:ascii="Helvetica" w:hAnsi="Helvetica" w:cs="Helvetica"/>
          <w:color w:val="333333"/>
          <w:sz w:val="21"/>
          <w:szCs w:val="21"/>
        </w:rPr>
        <w:br/>
        <w:t>Erlöst durch dein fünf Wunden rein.</w:t>
      </w:r>
      <w:r>
        <w:rPr>
          <w:rFonts w:ascii="Helvetica" w:hAnsi="Helvetica" w:cs="Helvetica"/>
          <w:color w:val="333333"/>
          <w:sz w:val="21"/>
          <w:szCs w:val="21"/>
        </w:rPr>
        <w:br/>
        <w:t>Dir leben wir, dir sterben wir,</w:t>
      </w:r>
      <w:r>
        <w:rPr>
          <w:rFonts w:ascii="Helvetica" w:hAnsi="Helvetica" w:cs="Helvetica"/>
          <w:color w:val="333333"/>
          <w:sz w:val="21"/>
          <w:szCs w:val="21"/>
        </w:rPr>
        <w:br/>
        <w:t>Dein Kinder sind wir für und für.</w:t>
      </w:r>
      <w:r>
        <w:rPr>
          <w:rFonts w:ascii="Helvetica" w:hAnsi="Helvetica" w:cs="Helvetica"/>
          <w:color w:val="333333"/>
          <w:sz w:val="21"/>
          <w:szCs w:val="21"/>
        </w:rPr>
        <w:br/>
        <w:t>Halleluja.</w:t>
      </w:r>
    </w:p>
    <w:p w14:paraId="308BAD7A" w14:textId="77777777" w:rsidR="00E46EF8" w:rsidRDefault="00E46EF8" w:rsidP="00E46EF8">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 Amen, Amen zu guter Nacht,</w:t>
      </w:r>
      <w:r>
        <w:rPr>
          <w:rFonts w:ascii="Helvetica" w:hAnsi="Helvetica" w:cs="Helvetica"/>
          <w:color w:val="333333"/>
          <w:sz w:val="21"/>
          <w:szCs w:val="21"/>
        </w:rPr>
        <w:br/>
        <w:t>Der Engel Gottes uns bewacht.</w:t>
      </w:r>
      <w:r>
        <w:rPr>
          <w:rFonts w:ascii="Helvetica" w:hAnsi="Helvetica" w:cs="Helvetica"/>
          <w:color w:val="333333"/>
          <w:sz w:val="21"/>
          <w:szCs w:val="21"/>
        </w:rPr>
        <w:br/>
        <w:t>Gott Lob und Dank in Ewigkeit,</w:t>
      </w:r>
      <w:r>
        <w:rPr>
          <w:rFonts w:ascii="Helvetica" w:hAnsi="Helvetica" w:cs="Helvetica"/>
          <w:color w:val="333333"/>
          <w:sz w:val="21"/>
          <w:szCs w:val="21"/>
        </w:rPr>
        <w:br/>
        <w:t xml:space="preserve">Wir </w:t>
      </w:r>
      <w:proofErr w:type="spellStart"/>
      <w:r>
        <w:rPr>
          <w:rFonts w:ascii="Helvetica" w:hAnsi="Helvetica" w:cs="Helvetica"/>
          <w:color w:val="333333"/>
          <w:sz w:val="21"/>
          <w:szCs w:val="21"/>
        </w:rPr>
        <w:t>gehn</w:t>
      </w:r>
      <w:proofErr w:type="spellEnd"/>
      <w:r>
        <w:rPr>
          <w:rFonts w:ascii="Helvetica" w:hAnsi="Helvetica" w:cs="Helvetica"/>
          <w:color w:val="333333"/>
          <w:sz w:val="21"/>
          <w:szCs w:val="21"/>
        </w:rPr>
        <w:t xml:space="preserve"> zur Ruh </w:t>
      </w:r>
      <w:proofErr w:type="spellStart"/>
      <w:r>
        <w:rPr>
          <w:rFonts w:ascii="Helvetica" w:hAnsi="Helvetica" w:cs="Helvetica"/>
          <w:color w:val="333333"/>
          <w:sz w:val="21"/>
          <w:szCs w:val="21"/>
        </w:rPr>
        <w:t>ohn</w:t>
      </w:r>
      <w:proofErr w:type="spellEnd"/>
      <w:r>
        <w:rPr>
          <w:rFonts w:ascii="Helvetica" w:hAnsi="Helvetica" w:cs="Helvetica"/>
          <w:color w:val="333333"/>
          <w:sz w:val="21"/>
          <w:szCs w:val="21"/>
        </w:rPr>
        <w:t xml:space="preserve"> alles Leid.</w:t>
      </w:r>
      <w:r>
        <w:rPr>
          <w:rFonts w:ascii="Helvetica" w:hAnsi="Helvetica" w:cs="Helvetica"/>
          <w:color w:val="333333"/>
          <w:sz w:val="21"/>
          <w:szCs w:val="21"/>
        </w:rPr>
        <w:br/>
        <w:t>Halleluja.</w:t>
      </w:r>
    </w:p>
    <w:p w14:paraId="3174962F" w14:textId="77777777" w:rsidR="002F5F04" w:rsidRDefault="002F5F04" w:rsidP="002F5F04">
      <w:pPr>
        <w:pStyle w:val="berschrift1"/>
      </w:pPr>
      <w:r w:rsidRPr="002F5F04">
        <w:t>Wir danken dir für deinen Tod,</w:t>
      </w:r>
    </w:p>
    <w:p w14:paraId="60B256A0" w14:textId="77777777" w:rsidR="002F5F04" w:rsidRDefault="002F5F04" w:rsidP="002F5F04">
      <w:pPr>
        <w:pStyle w:val="StandardWeb"/>
        <w:spacing w:before="0" w:beforeAutospacing="0" w:after="150" w:afterAutospacing="0"/>
      </w:pPr>
      <w:r w:rsidRPr="002F5F04">
        <w:rPr>
          <w:rStyle w:val="Fett"/>
          <w:b w:val="0"/>
          <w:i/>
        </w:rPr>
        <w:t>Danksagung für Christi Leiden und Sterben.</w:t>
      </w:r>
      <w:r>
        <w:rPr>
          <w:rStyle w:val="Fett"/>
          <w:b w:val="0"/>
          <w:i/>
        </w:rPr>
        <w:br/>
      </w:r>
      <w:r>
        <w:rPr>
          <w:rStyle w:val="Hervorhebung"/>
          <w:rFonts w:eastAsiaTheme="majorEastAsia"/>
        </w:rPr>
        <w:t>Nach eigener Melodie.</w:t>
      </w:r>
    </w:p>
    <w:p w14:paraId="34B228E5" w14:textId="77777777" w:rsidR="002F5F04" w:rsidRDefault="002F5F04" w:rsidP="002F5F04">
      <w:pPr>
        <w:pStyle w:val="StandardWeb"/>
        <w:spacing w:before="0" w:beforeAutospacing="0" w:after="150" w:afterAutospacing="0"/>
      </w:pPr>
      <w:r>
        <w:t>Wir danken dir für deinen Tod,</w:t>
      </w:r>
      <w:r>
        <w:br/>
        <w:t>Herr Jesu, und dein große Noth,</w:t>
      </w:r>
      <w:r>
        <w:br/>
        <w:t>Die du erlitten hast. Fürwahr,</w:t>
      </w:r>
      <w:r>
        <w:br/>
        <w:t xml:space="preserve">Kein Opfer im </w:t>
      </w:r>
      <w:proofErr w:type="spellStart"/>
      <w:r>
        <w:t>Himml</w:t>
      </w:r>
      <w:proofErr w:type="spellEnd"/>
      <w:r>
        <w:t xml:space="preserve"> und Erden war,</w:t>
      </w:r>
      <w:r>
        <w:br/>
        <w:t xml:space="preserve">Das Gottes Zorn </w:t>
      </w:r>
      <w:proofErr w:type="spellStart"/>
      <w:r>
        <w:t>konnt</w:t>
      </w:r>
      <w:proofErr w:type="spellEnd"/>
      <w:r>
        <w:t xml:space="preserve"> stillen,</w:t>
      </w:r>
      <w:r>
        <w:br/>
        <w:t>Wie du um unsertwillen.</w:t>
      </w:r>
    </w:p>
    <w:p w14:paraId="31D79AD4" w14:textId="77777777" w:rsidR="002F5F04" w:rsidRDefault="002F5F04" w:rsidP="002F5F04">
      <w:pPr>
        <w:pStyle w:val="StandardWeb"/>
        <w:spacing w:before="0" w:beforeAutospacing="0" w:after="150" w:afterAutospacing="0"/>
      </w:pPr>
      <w:r>
        <w:t>O Gottes Lamm, Herr Jesu Christ,</w:t>
      </w:r>
      <w:r>
        <w:br/>
        <w:t>Der du für uns geschlachtet bist,</w:t>
      </w:r>
      <w:r>
        <w:br/>
        <w:t xml:space="preserve">Der du hast alle </w:t>
      </w:r>
      <w:proofErr w:type="spellStart"/>
      <w:r>
        <w:t>Sünd</w:t>
      </w:r>
      <w:proofErr w:type="spellEnd"/>
      <w:r>
        <w:t xml:space="preserve"> und Schuld</w:t>
      </w:r>
      <w:r>
        <w:br/>
        <w:t>Für uns bezahlt in groß Geduld,</w:t>
      </w:r>
      <w:r>
        <w:br/>
        <w:t xml:space="preserve">Ein </w:t>
      </w:r>
      <w:proofErr w:type="spellStart"/>
      <w:r>
        <w:t>Sündopfer</w:t>
      </w:r>
      <w:proofErr w:type="spellEnd"/>
      <w:r>
        <w:t xml:space="preserve"> bist worden,</w:t>
      </w:r>
      <w:r>
        <w:br/>
        <w:t>Wehrs Teufels Trug und Morden.</w:t>
      </w:r>
    </w:p>
    <w:p w14:paraId="375B955A" w14:textId="77777777" w:rsidR="002F5F04" w:rsidRDefault="002F5F04" w:rsidP="002F5F04">
      <w:pPr>
        <w:pStyle w:val="StandardWeb"/>
        <w:spacing w:before="0" w:beforeAutospacing="0" w:after="150" w:afterAutospacing="0"/>
      </w:pPr>
      <w:r>
        <w:t>Erhalt vor ihm dein Kirch und Wort,</w:t>
      </w:r>
      <w:r>
        <w:br/>
      </w:r>
      <w:proofErr w:type="spellStart"/>
      <w:r>
        <w:t>Daß</w:t>
      </w:r>
      <w:proofErr w:type="spellEnd"/>
      <w:r>
        <w:t xml:space="preserve"> hie zeitlich und ewig dort</w:t>
      </w:r>
      <w:r>
        <w:br/>
        <w:t>Dein Nam allzeit geheiligt sei,</w:t>
      </w:r>
      <w:r>
        <w:br/>
        <w:t>Mit deinem Geist uns wohne bei.</w:t>
      </w:r>
      <w:r>
        <w:br/>
        <w:t>Wir loben nun dein Namen,</w:t>
      </w:r>
      <w:r>
        <w:br/>
        <w:t>Herr Christ, das hilf uns. Amen.</w:t>
      </w:r>
    </w:p>
    <w:p w14:paraId="258428ED" w14:textId="77777777" w:rsidR="00FB6C07" w:rsidRDefault="00FB6C07" w:rsidP="00FB6C07">
      <w:pPr>
        <w:pStyle w:val="berschrift1"/>
      </w:pPr>
      <w:r w:rsidRPr="00FB6C07">
        <w:t>Wir danken dir, Herr Jesus Christ</w:t>
      </w:r>
    </w:p>
    <w:p w14:paraId="5A22D633" w14:textId="77777777" w:rsidR="00FB6C07" w:rsidRDefault="00FB6C07" w:rsidP="00FB6C07">
      <w:pPr>
        <w:pStyle w:val="StandardWeb"/>
        <w:spacing w:before="0" w:beforeAutospacing="0" w:after="150" w:afterAutospacing="0"/>
      </w:pPr>
      <w:r>
        <w:t>1.) Wir danken dir, Herr Jesus Christ</w:t>
      </w:r>
      <w:r>
        <w:br/>
        <w:t xml:space="preserve">Dass du das </w:t>
      </w:r>
      <w:proofErr w:type="spellStart"/>
      <w:r>
        <w:t>Lämmlein</w:t>
      </w:r>
      <w:proofErr w:type="spellEnd"/>
      <w:r>
        <w:t xml:space="preserve"> worden bist,</w:t>
      </w:r>
      <w:r>
        <w:br/>
        <w:t xml:space="preserve">Und trägst all unsre </w:t>
      </w:r>
      <w:proofErr w:type="spellStart"/>
      <w:r>
        <w:t>Sünd</w:t>
      </w:r>
      <w:proofErr w:type="spellEnd"/>
      <w:r>
        <w:t xml:space="preserve"> und Schuld,</w:t>
      </w:r>
      <w:r>
        <w:br/>
        <w:t>Hilf, dass wir rühmen deine Huld.</w:t>
      </w:r>
    </w:p>
    <w:p w14:paraId="05805506" w14:textId="77777777" w:rsidR="00FB6C07" w:rsidRDefault="00FB6C07" w:rsidP="00FB6C07">
      <w:pPr>
        <w:pStyle w:val="StandardWeb"/>
        <w:spacing w:before="0" w:beforeAutospacing="0" w:after="150" w:afterAutospacing="0"/>
      </w:pPr>
      <w:r>
        <w:t>2.) Dein allerheiligst Abendmahl</w:t>
      </w:r>
      <w:r>
        <w:br/>
        <w:t>Erhalt bei uns, Herr, überall,</w:t>
      </w:r>
      <w:r>
        <w:br/>
        <w:t xml:space="preserve">Dein Leib und </w:t>
      </w:r>
      <w:proofErr w:type="spellStart"/>
      <w:r>
        <w:t>rosenfarbnes</w:t>
      </w:r>
      <w:proofErr w:type="spellEnd"/>
      <w:r>
        <w:t xml:space="preserve"> Blut</w:t>
      </w:r>
      <w:r>
        <w:br/>
        <w:t>Kommt unserm Leib und Seel zugut.</w:t>
      </w:r>
    </w:p>
    <w:p w14:paraId="274A6946" w14:textId="77777777" w:rsidR="00FB6C07" w:rsidRDefault="00FB6C07" w:rsidP="00FB6C07">
      <w:pPr>
        <w:pStyle w:val="StandardWeb"/>
        <w:spacing w:before="0" w:beforeAutospacing="0" w:after="150" w:afterAutospacing="0"/>
      </w:pPr>
      <w:r>
        <w:t>3.) Den Bund du selbst gestiftet hast,</w:t>
      </w:r>
      <w:r>
        <w:br/>
        <w:t>Gesagt: Euch fröhlich drauf verlasst,</w:t>
      </w:r>
      <w:r>
        <w:br/>
        <w:t>Nimm hin und iss, das ist mein Leib,</w:t>
      </w:r>
      <w:r>
        <w:br/>
        <w:t>Trink du mein Blut, und dabei bleib.</w:t>
      </w:r>
    </w:p>
    <w:p w14:paraId="6CB56EB4" w14:textId="77777777" w:rsidR="00FB6C07" w:rsidRDefault="00FB6C07" w:rsidP="00FB6C07">
      <w:pPr>
        <w:pStyle w:val="StandardWeb"/>
        <w:spacing w:before="0" w:beforeAutospacing="0" w:after="150" w:afterAutospacing="0"/>
      </w:pPr>
      <w:r>
        <w:t xml:space="preserve">4.) Ich </w:t>
      </w:r>
      <w:proofErr w:type="spellStart"/>
      <w:r>
        <w:t>ess</w:t>
      </w:r>
      <w:proofErr w:type="spellEnd"/>
      <w:r>
        <w:t xml:space="preserve"> dein‘ Leib und trink dein Blut,</w:t>
      </w:r>
      <w:r>
        <w:br/>
        <w:t xml:space="preserve">Dadurch </w:t>
      </w:r>
      <w:proofErr w:type="spellStart"/>
      <w:r>
        <w:t>werd</w:t>
      </w:r>
      <w:proofErr w:type="spellEnd"/>
      <w:r>
        <w:t xml:space="preserve"> ich erquickt am Mut,</w:t>
      </w:r>
      <w:r>
        <w:br/>
        <w:t xml:space="preserve">An Seel‘, am Leib, am </w:t>
      </w:r>
      <w:proofErr w:type="spellStart"/>
      <w:r>
        <w:t>G’wissen</w:t>
      </w:r>
      <w:proofErr w:type="spellEnd"/>
      <w:r>
        <w:t xml:space="preserve"> gar,</w:t>
      </w:r>
      <w:r>
        <w:br/>
        <w:t xml:space="preserve">Wider die </w:t>
      </w:r>
      <w:proofErr w:type="spellStart"/>
      <w:r>
        <w:t>Sünd</w:t>
      </w:r>
      <w:proofErr w:type="spellEnd"/>
      <w:r>
        <w:t xml:space="preserve"> und Todesgefahr.</w:t>
      </w:r>
    </w:p>
    <w:p w14:paraId="0764EC26" w14:textId="77777777" w:rsidR="00FB6C07" w:rsidRDefault="00FB6C07" w:rsidP="00FB6C07">
      <w:pPr>
        <w:pStyle w:val="StandardWeb"/>
        <w:spacing w:before="0" w:beforeAutospacing="0" w:after="150" w:afterAutospacing="0"/>
      </w:pPr>
      <w:r>
        <w:t xml:space="preserve">5.) Wann ich gleich </w:t>
      </w:r>
      <w:proofErr w:type="spellStart"/>
      <w:r>
        <w:t>sterb</w:t>
      </w:r>
      <w:proofErr w:type="spellEnd"/>
      <w:r>
        <w:t xml:space="preserve">, so </w:t>
      </w:r>
      <w:proofErr w:type="spellStart"/>
      <w:r>
        <w:t>sterb</w:t>
      </w:r>
      <w:proofErr w:type="spellEnd"/>
      <w:r>
        <w:t xml:space="preserve"> ich dir,</w:t>
      </w:r>
      <w:r>
        <w:br/>
        <w:t>Dein Leib und Blut kommt nicht von mir.</w:t>
      </w:r>
      <w:r>
        <w:br/>
        <w:t>Und wo du bist, da will ich sein,</w:t>
      </w:r>
      <w:r>
        <w:br/>
        <w:t>Hilf, Herr, dem schwachen Glauben mein.</w:t>
      </w:r>
    </w:p>
    <w:p w14:paraId="45C431EA" w14:textId="77777777" w:rsidR="00FB6C07" w:rsidRDefault="00FB6C07" w:rsidP="00FB6C07">
      <w:pPr>
        <w:pStyle w:val="StandardWeb"/>
        <w:spacing w:before="0" w:beforeAutospacing="0" w:after="150" w:afterAutospacing="0"/>
      </w:pPr>
      <w:r>
        <w:t>6.) Verflucht sei aller Ketzer Rott‘,</w:t>
      </w:r>
      <w:r>
        <w:br/>
        <w:t>Die meistern wollen ihren Gott.</w:t>
      </w:r>
      <w:r>
        <w:br/>
        <w:t>Ich bin dein Schäflein, Jesu Christ,</w:t>
      </w:r>
      <w:r>
        <w:br/>
        <w:t xml:space="preserve">Dein </w:t>
      </w:r>
      <w:proofErr w:type="spellStart"/>
      <w:r>
        <w:t>Stimm</w:t>
      </w:r>
      <w:proofErr w:type="spellEnd"/>
      <w:r>
        <w:t>‘ ich hör zu jeder Frist.</w:t>
      </w:r>
    </w:p>
    <w:p w14:paraId="12BBBC1F" w14:textId="77777777" w:rsidR="00FB6C07" w:rsidRDefault="00FB6C07" w:rsidP="00FB6C07">
      <w:pPr>
        <w:pStyle w:val="StandardWeb"/>
        <w:spacing w:before="0" w:beforeAutospacing="0" w:after="150" w:afterAutospacing="0"/>
      </w:pPr>
      <w:r>
        <w:t>7.) Lass mich sein in der Frommen Zahl</w:t>
      </w:r>
      <w:r>
        <w:br/>
        <w:t>Würdig zu deinem Abendmahl.</w:t>
      </w:r>
      <w:r>
        <w:br/>
        <w:t>Verlass mich nicht, mein Gott und Herr,</w:t>
      </w:r>
      <w:r>
        <w:br/>
        <w:t>Dein ist die Kraft, Macht, Lob und Ehr‘.</w:t>
      </w:r>
    </w:p>
    <w:p w14:paraId="472CAA22" w14:textId="77777777" w:rsidR="00FB6C07" w:rsidRDefault="00FB6C07" w:rsidP="00FB6C07">
      <w:pPr>
        <w:pStyle w:val="StandardWeb"/>
        <w:spacing w:before="0" w:beforeAutospacing="0" w:after="150" w:afterAutospacing="0"/>
      </w:pPr>
      <w:r>
        <w:t xml:space="preserve">8.) Hilf uns durchs </w:t>
      </w:r>
      <w:proofErr w:type="spellStart"/>
      <w:r>
        <w:t>bittre</w:t>
      </w:r>
      <w:proofErr w:type="spellEnd"/>
      <w:r>
        <w:t xml:space="preserve"> Leiden dein,</w:t>
      </w:r>
      <w:r>
        <w:br/>
        <w:t xml:space="preserve">Dass wir dir allzeit </w:t>
      </w:r>
      <w:proofErr w:type="spellStart"/>
      <w:r>
        <w:t>g’horsam</w:t>
      </w:r>
      <w:proofErr w:type="spellEnd"/>
      <w:r>
        <w:t xml:space="preserve"> sein</w:t>
      </w:r>
      <w:r>
        <w:br/>
        <w:t>Und halten uns an deinen Eid,</w:t>
      </w:r>
      <w:r>
        <w:br/>
        <w:t>An dein‘ Verheißung und Wahrheit.</w:t>
      </w:r>
    </w:p>
    <w:p w14:paraId="544DBFF2" w14:textId="77777777" w:rsidR="002A51DA" w:rsidRDefault="002A51DA" w:rsidP="002A51DA">
      <w:pPr>
        <w:pStyle w:val="berschrift1"/>
      </w:pPr>
      <w:r w:rsidRPr="002A51DA">
        <w:t>Wir danken dir, Herr Jesu Christ,</w:t>
      </w:r>
    </w:p>
    <w:p w14:paraId="45C98DCA" w14:textId="77777777" w:rsidR="002A51DA" w:rsidRDefault="002A51DA" w:rsidP="002A51DA">
      <w:pPr>
        <w:pStyle w:val="StandardWeb"/>
        <w:spacing w:before="0" w:beforeAutospacing="0" w:after="150" w:afterAutospacing="0"/>
      </w:pPr>
      <w:r w:rsidRPr="002A51DA">
        <w:rPr>
          <w:rStyle w:val="Fett"/>
          <w:b w:val="0"/>
          <w:i/>
        </w:rPr>
        <w:t>Lied am Auffahrtstag.</w:t>
      </w:r>
      <w:r>
        <w:rPr>
          <w:rStyle w:val="Fett"/>
          <w:b w:val="0"/>
          <w:i/>
        </w:rPr>
        <w:br/>
      </w:r>
      <w:r>
        <w:rPr>
          <w:rStyle w:val="Hervorhebung"/>
        </w:rPr>
        <w:t>Mel. Lob sei dem allmächtigen Gott.</w:t>
      </w:r>
    </w:p>
    <w:p w14:paraId="60516748" w14:textId="77777777" w:rsidR="002A51DA" w:rsidRDefault="002A51DA" w:rsidP="002A51DA">
      <w:pPr>
        <w:pStyle w:val="StandardWeb"/>
        <w:spacing w:before="0" w:beforeAutospacing="0" w:after="150" w:afterAutospacing="0"/>
      </w:pPr>
      <w:r>
        <w:t>Wir danken dir, Herr Jesu Christ,</w:t>
      </w:r>
      <w:r>
        <w:br/>
      </w:r>
      <w:proofErr w:type="spellStart"/>
      <w:r>
        <w:t>Daß</w:t>
      </w:r>
      <w:proofErr w:type="spellEnd"/>
      <w:r>
        <w:t xml:space="preserve"> du gen Himmel gefahren bist.</w:t>
      </w:r>
      <w:r>
        <w:br/>
        <w:t xml:space="preserve">Das </w:t>
      </w:r>
      <w:proofErr w:type="spellStart"/>
      <w:r>
        <w:t>Gfängniß</w:t>
      </w:r>
      <w:proofErr w:type="spellEnd"/>
      <w:r>
        <w:t xml:space="preserve">, Teufel, </w:t>
      </w:r>
      <w:proofErr w:type="spellStart"/>
      <w:r>
        <w:t>Sünd</w:t>
      </w:r>
      <w:proofErr w:type="spellEnd"/>
      <w:r>
        <w:t xml:space="preserve"> und Tod</w:t>
      </w:r>
      <w:r>
        <w:br/>
        <w:t xml:space="preserve">Hast du gemacht zu </w:t>
      </w:r>
      <w:proofErr w:type="spellStart"/>
      <w:r>
        <w:t>Schand</w:t>
      </w:r>
      <w:proofErr w:type="spellEnd"/>
      <w:r>
        <w:t xml:space="preserve"> und Spott.</w:t>
      </w:r>
    </w:p>
    <w:p w14:paraId="2DF41A63" w14:textId="77777777" w:rsidR="002A51DA" w:rsidRDefault="002A51DA" w:rsidP="002A51DA">
      <w:pPr>
        <w:pStyle w:val="StandardWeb"/>
        <w:spacing w:before="0" w:beforeAutospacing="0" w:after="150" w:afterAutospacing="0"/>
      </w:pPr>
      <w:r>
        <w:t xml:space="preserve">Dein </w:t>
      </w:r>
      <w:proofErr w:type="spellStart"/>
      <w:r>
        <w:t>heilgen</w:t>
      </w:r>
      <w:proofErr w:type="spellEnd"/>
      <w:r>
        <w:t xml:space="preserve"> Geist uns hast gesandt,</w:t>
      </w:r>
      <w:r>
        <w:br/>
        <w:t>Dein Wort geschickt in alle Land.</w:t>
      </w:r>
      <w:r>
        <w:br/>
      </w:r>
      <w:proofErr w:type="spellStart"/>
      <w:r>
        <w:t>Giebst</w:t>
      </w:r>
      <w:proofErr w:type="spellEnd"/>
      <w:r>
        <w:t xml:space="preserve"> treue Lehrer da und dort,</w:t>
      </w:r>
      <w:r>
        <w:br/>
        <w:t>Die stets führen dein göttlich Wort.</w:t>
      </w:r>
    </w:p>
    <w:p w14:paraId="08A50AA8" w14:textId="77777777" w:rsidR="002A51DA" w:rsidRDefault="002A51DA" w:rsidP="002A51DA">
      <w:pPr>
        <w:pStyle w:val="StandardWeb"/>
        <w:spacing w:before="0" w:beforeAutospacing="0" w:after="150" w:afterAutospacing="0"/>
      </w:pPr>
      <w:r>
        <w:t xml:space="preserve">Zur Rechten Gottes Vaters </w:t>
      </w:r>
      <w:proofErr w:type="spellStart"/>
      <w:r>
        <w:t>werth</w:t>
      </w:r>
      <w:proofErr w:type="spellEnd"/>
      <w:r>
        <w:br/>
        <w:t xml:space="preserve">Sitzt über Himmel und der </w:t>
      </w:r>
      <w:proofErr w:type="spellStart"/>
      <w:r>
        <w:t>Erd</w:t>
      </w:r>
      <w:proofErr w:type="spellEnd"/>
      <w:r>
        <w:t>,</w:t>
      </w:r>
      <w:r>
        <w:br/>
        <w:t xml:space="preserve">Hast alle </w:t>
      </w:r>
      <w:proofErr w:type="spellStart"/>
      <w:r>
        <w:t>Gwalt</w:t>
      </w:r>
      <w:proofErr w:type="spellEnd"/>
      <w:r>
        <w:t xml:space="preserve"> und bist der Herr,</w:t>
      </w:r>
      <w:r>
        <w:br/>
        <w:t>Dein ist die Kraft, Lob, Preis und Ehr.</w:t>
      </w:r>
    </w:p>
    <w:p w14:paraId="3E967578" w14:textId="77777777" w:rsidR="002A51DA" w:rsidRDefault="002A51DA" w:rsidP="002A51DA">
      <w:pPr>
        <w:pStyle w:val="StandardWeb"/>
        <w:spacing w:before="0" w:beforeAutospacing="0" w:after="150" w:afterAutospacing="0"/>
      </w:pPr>
      <w:r>
        <w:t>Herr Jesu komm, denn es ist Zeit,</w:t>
      </w:r>
      <w:r>
        <w:br/>
        <w:t>Gott Lob, der jüngst Tag ist nicht weit.</w:t>
      </w:r>
      <w:r>
        <w:br/>
        <w:t>Komm lieber Herr, wir bitten dich,</w:t>
      </w:r>
      <w:r>
        <w:br/>
        <w:t>Zu dir wir seufzen inniglich.</w:t>
      </w:r>
    </w:p>
    <w:p w14:paraId="2F926A23" w14:textId="77777777" w:rsidR="00DB7058" w:rsidRDefault="00DB7058" w:rsidP="00DB7058">
      <w:pPr>
        <w:pStyle w:val="berschrift1"/>
      </w:pPr>
      <w:r w:rsidRPr="00DB7058">
        <w:t>Wir danken dir, Herr Jesu Christ</w:t>
      </w:r>
    </w:p>
    <w:p w14:paraId="1EFE9E74" w14:textId="77777777" w:rsidR="00DB7058" w:rsidRDefault="00DB7058" w:rsidP="00DB7058">
      <w:pPr>
        <w:pStyle w:val="StandardWeb"/>
        <w:spacing w:before="0" w:beforeAutospacing="0" w:after="150" w:afterAutospacing="0"/>
      </w:pPr>
      <w:r w:rsidRPr="00DB7058">
        <w:rPr>
          <w:rStyle w:val="Fett"/>
          <w:b w:val="0"/>
          <w:i/>
        </w:rPr>
        <w:t>Wider die Rottengeister und falschen Lehrer.</w:t>
      </w:r>
      <w:r>
        <w:rPr>
          <w:rStyle w:val="Fett"/>
          <w:b w:val="0"/>
          <w:i/>
        </w:rPr>
        <w:br/>
      </w:r>
      <w:r>
        <w:rPr>
          <w:rStyle w:val="Hervorhebung"/>
        </w:rPr>
        <w:t>Mel. Erhalt uns Herr bei deinem Wort.</w:t>
      </w:r>
    </w:p>
    <w:p w14:paraId="29118489" w14:textId="77777777" w:rsidR="00DB7058" w:rsidRDefault="00DB7058" w:rsidP="00DB7058">
      <w:pPr>
        <w:pStyle w:val="StandardWeb"/>
        <w:spacing w:before="0" w:beforeAutospacing="0" w:after="150" w:afterAutospacing="0"/>
      </w:pPr>
      <w:r>
        <w:t>Wir danken dir, Herr Jesu Christ,</w:t>
      </w:r>
      <w:r>
        <w:br/>
      </w:r>
      <w:proofErr w:type="spellStart"/>
      <w:r>
        <w:t>Daß</w:t>
      </w:r>
      <w:proofErr w:type="spellEnd"/>
      <w:r>
        <w:t xml:space="preserve"> du unser Haupt worden bist,</w:t>
      </w:r>
      <w:r>
        <w:br/>
        <w:t xml:space="preserve">Hilf </w:t>
      </w:r>
      <w:proofErr w:type="spellStart"/>
      <w:r>
        <w:t>daß</w:t>
      </w:r>
      <w:proofErr w:type="spellEnd"/>
      <w:r>
        <w:t xml:space="preserve"> wir folgen deiner Lehr</w:t>
      </w:r>
      <w:r>
        <w:br/>
        <w:t>Und suchen sonst kein Heiland mehr.</w:t>
      </w:r>
    </w:p>
    <w:p w14:paraId="20163EAF" w14:textId="77777777" w:rsidR="00DB7058" w:rsidRDefault="00DB7058" w:rsidP="00DB7058">
      <w:pPr>
        <w:pStyle w:val="StandardWeb"/>
        <w:spacing w:before="0" w:beforeAutospacing="0" w:after="150" w:afterAutospacing="0"/>
      </w:pPr>
      <w:r>
        <w:t>Ach Gott, es geht gar übel zu,</w:t>
      </w:r>
      <w:r>
        <w:br/>
        <w:t xml:space="preserve">Auf dieser </w:t>
      </w:r>
      <w:proofErr w:type="spellStart"/>
      <w:r>
        <w:t>Erd</w:t>
      </w:r>
      <w:proofErr w:type="spellEnd"/>
      <w:r>
        <w:t xml:space="preserve"> ist keine Ruh;</w:t>
      </w:r>
      <w:r>
        <w:br/>
        <w:t xml:space="preserve">Viel </w:t>
      </w:r>
      <w:proofErr w:type="spellStart"/>
      <w:r>
        <w:t>Secten</w:t>
      </w:r>
      <w:proofErr w:type="spellEnd"/>
      <w:r>
        <w:t xml:space="preserve"> und groß Schwärmerei</w:t>
      </w:r>
      <w:r>
        <w:br/>
        <w:t>Auf einem Haufen kommt herbei.</w:t>
      </w:r>
    </w:p>
    <w:p w14:paraId="106F7AEC" w14:textId="77777777" w:rsidR="00DB7058" w:rsidRDefault="00DB7058" w:rsidP="00DB7058">
      <w:pPr>
        <w:pStyle w:val="StandardWeb"/>
        <w:spacing w:before="0" w:beforeAutospacing="0" w:after="150" w:afterAutospacing="0"/>
      </w:pPr>
      <w:r>
        <w:t>Herr Jesu Christ, dein ist die Ehr,</w:t>
      </w:r>
      <w:r>
        <w:br/>
        <w:t>Erhalt dein Wort und heilsam Lehr.</w:t>
      </w:r>
      <w:r>
        <w:br/>
        <w:t>Erweis dein Majestät und Thron,</w:t>
      </w:r>
      <w:r>
        <w:br/>
        <w:t>O Gottes und Marien Sohn.</w:t>
      </w:r>
    </w:p>
    <w:p w14:paraId="1FCB5DD1" w14:textId="77777777" w:rsidR="00DB7058" w:rsidRDefault="00DB7058" w:rsidP="00DB7058">
      <w:pPr>
        <w:pStyle w:val="StandardWeb"/>
        <w:spacing w:before="0" w:beforeAutospacing="0" w:after="150" w:afterAutospacing="0"/>
      </w:pPr>
      <w:proofErr w:type="spellStart"/>
      <w:r>
        <w:t>Straf</w:t>
      </w:r>
      <w:proofErr w:type="spellEnd"/>
      <w:r>
        <w:t xml:space="preserve"> doch der losen Schwätzer Tand,</w:t>
      </w:r>
      <w:r>
        <w:br/>
        <w:t xml:space="preserve">Die binden </w:t>
      </w:r>
      <w:proofErr w:type="spellStart"/>
      <w:r>
        <w:t>wolln</w:t>
      </w:r>
      <w:proofErr w:type="spellEnd"/>
      <w:r>
        <w:t xml:space="preserve"> dein rechte Hand,</w:t>
      </w:r>
      <w:r>
        <w:br/>
      </w:r>
      <w:proofErr w:type="spellStart"/>
      <w:r>
        <w:t>Daß</w:t>
      </w:r>
      <w:proofErr w:type="spellEnd"/>
      <w:r>
        <w:t xml:space="preserve"> alle Welt erkenne dich</w:t>
      </w:r>
      <w:r>
        <w:br/>
        <w:t>Und ehr dein Namen ewiglich.</w:t>
      </w:r>
    </w:p>
    <w:p w14:paraId="11A7B4F9" w14:textId="77777777" w:rsidR="00727C82" w:rsidRDefault="00727C82" w:rsidP="00727C82">
      <w:pPr>
        <w:pStyle w:val="berschrift1"/>
      </w:pPr>
      <w:r w:rsidRPr="00DB7058">
        <w:t>Wir danken dir, o treuer Gott</w:t>
      </w:r>
    </w:p>
    <w:p w14:paraId="69D670D9" w14:textId="77777777" w:rsidR="00727C82" w:rsidRDefault="00727C82" w:rsidP="00727C82">
      <w:pPr>
        <w:pStyle w:val="StandardWeb"/>
        <w:spacing w:before="0" w:beforeAutospacing="0" w:after="150" w:afterAutospacing="0"/>
      </w:pPr>
      <w:r>
        <w:t>Wir danken dir, o treuer Gott,</w:t>
      </w:r>
      <w:r>
        <w:br/>
      </w:r>
      <w:proofErr w:type="spellStart"/>
      <w:r>
        <w:t>Daß</w:t>
      </w:r>
      <w:proofErr w:type="spellEnd"/>
      <w:r>
        <w:t xml:space="preserve"> du uns hilfst aus Sündennot,</w:t>
      </w:r>
      <w:r>
        <w:br/>
        <w:t>Vergibst uns alle Schuld und Fehl</w:t>
      </w:r>
      <w:r>
        <w:br/>
        <w:t xml:space="preserve">Und </w:t>
      </w:r>
      <w:proofErr w:type="spellStart"/>
      <w:r>
        <w:t>hilfest</w:t>
      </w:r>
      <w:proofErr w:type="spellEnd"/>
      <w:r>
        <w:t xml:space="preserve"> uns an Leib und Seel‘.</w:t>
      </w:r>
    </w:p>
    <w:p w14:paraId="62B41E1B" w14:textId="77777777" w:rsidR="00727C82" w:rsidRDefault="00727C82" w:rsidP="00727C82">
      <w:pPr>
        <w:pStyle w:val="StandardWeb"/>
        <w:spacing w:before="0" w:beforeAutospacing="0" w:after="150" w:afterAutospacing="0"/>
      </w:pPr>
      <w:r>
        <w:t xml:space="preserve">2. </w:t>
      </w:r>
      <w:proofErr w:type="spellStart"/>
      <w:r>
        <w:t>Durch’s</w:t>
      </w:r>
      <w:proofErr w:type="spellEnd"/>
      <w:r>
        <w:t xml:space="preserve"> </w:t>
      </w:r>
      <w:proofErr w:type="spellStart"/>
      <w:r>
        <w:t>Beicht’gers</w:t>
      </w:r>
      <w:proofErr w:type="spellEnd"/>
      <w:r>
        <w:t xml:space="preserve"> Mund sprichst du: Mein Kind,</w:t>
      </w:r>
      <w:r>
        <w:br/>
        <w:t xml:space="preserve">Dir alle </w:t>
      </w:r>
      <w:proofErr w:type="spellStart"/>
      <w:r>
        <w:t>Sünd</w:t>
      </w:r>
      <w:proofErr w:type="spellEnd"/>
      <w:r>
        <w:t>‘ vergeben sind.</w:t>
      </w:r>
      <w:r>
        <w:br/>
        <w:t xml:space="preserve">Geh in Fried hin, </w:t>
      </w:r>
      <w:proofErr w:type="spellStart"/>
      <w:r>
        <w:t>sünd’ge</w:t>
      </w:r>
      <w:proofErr w:type="spellEnd"/>
      <w:r>
        <w:t xml:space="preserve"> nicht mehr</w:t>
      </w:r>
      <w:r>
        <w:br/>
        <w:t>Und allweg‘ dich zu mir bekehr!</w:t>
      </w:r>
    </w:p>
    <w:p w14:paraId="32F3D384" w14:textId="77777777" w:rsidR="00727C82" w:rsidRDefault="00727C82" w:rsidP="00727C82">
      <w:pPr>
        <w:pStyle w:val="StandardWeb"/>
        <w:spacing w:before="0" w:beforeAutospacing="0" w:after="150" w:afterAutospacing="0"/>
      </w:pPr>
      <w:r>
        <w:t>3. Dir sei Dank für solch gnädig Herz,</w:t>
      </w:r>
      <w:r>
        <w:br/>
        <w:t>Der du selbst heilest allen Schmerz</w:t>
      </w:r>
      <w:r>
        <w:br/>
        <w:t>Durchs teure Blut des Herren Christ,</w:t>
      </w:r>
      <w:r>
        <w:br/>
      </w:r>
      <w:proofErr w:type="spellStart"/>
      <w:r>
        <w:t>Welch’s</w:t>
      </w:r>
      <w:proofErr w:type="spellEnd"/>
      <w:r>
        <w:t xml:space="preserve"> für all‘ </w:t>
      </w:r>
      <w:proofErr w:type="spellStart"/>
      <w:r>
        <w:t>Sünd</w:t>
      </w:r>
      <w:proofErr w:type="spellEnd"/>
      <w:r>
        <w:t>‘ vergossen ist.</w:t>
      </w:r>
    </w:p>
    <w:p w14:paraId="4F064366" w14:textId="77777777" w:rsidR="00727C82" w:rsidRDefault="00727C82" w:rsidP="00727C82">
      <w:pPr>
        <w:pStyle w:val="StandardWeb"/>
        <w:spacing w:before="0" w:beforeAutospacing="0" w:after="150" w:afterAutospacing="0"/>
      </w:pPr>
      <w:r>
        <w:t xml:space="preserve">4. Gib uns </w:t>
      </w:r>
      <w:proofErr w:type="spellStart"/>
      <w:r>
        <w:t>dein’n</w:t>
      </w:r>
      <w:proofErr w:type="spellEnd"/>
      <w:r>
        <w:t xml:space="preserve"> Geist, gib Fried‘ und Freud‘</w:t>
      </w:r>
      <w:r>
        <w:br/>
        <w:t>Von nun an bis in Ewigkeit!</w:t>
      </w:r>
      <w:r>
        <w:br/>
        <w:t>Dein Wort und heilig Sakrament</w:t>
      </w:r>
      <w:r>
        <w:br/>
        <w:t>Erhalt bei uns bis an das End‘.</w:t>
      </w:r>
    </w:p>
    <w:p w14:paraId="390322B4" w14:textId="77777777" w:rsidR="00FB6C07" w:rsidRDefault="00FB6C07" w:rsidP="00FB6C07">
      <w:pPr>
        <w:pStyle w:val="berschrift1"/>
      </w:pPr>
      <w:r w:rsidRPr="00FB6C07">
        <w:t>Wir freuen uns, Herr Jesu Christ</w:t>
      </w:r>
    </w:p>
    <w:p w14:paraId="48572330" w14:textId="77777777" w:rsidR="00FB6C07" w:rsidRDefault="00FB6C07" w:rsidP="00FB6C07">
      <w:pPr>
        <w:pStyle w:val="StandardWeb"/>
        <w:spacing w:before="0" w:beforeAutospacing="0" w:after="150" w:afterAutospacing="0"/>
      </w:pPr>
      <w:r>
        <w:t>1.) Wir freuen uns, Herr Jesu Christ,</w:t>
      </w:r>
      <w:r>
        <w:br/>
        <w:t>Dass du zur Rechten Gottes bist.</w:t>
      </w:r>
      <w:r>
        <w:br/>
        <w:t>Du starker Gott, Immanuel,</w:t>
      </w:r>
      <w:r>
        <w:br/>
        <w:t>O stärk im Glauben unsre Seel‘.</w:t>
      </w:r>
    </w:p>
    <w:p w14:paraId="51EDD36F" w14:textId="77777777" w:rsidR="00FB6C07" w:rsidRDefault="00FB6C07" w:rsidP="00FB6C07">
      <w:pPr>
        <w:pStyle w:val="StandardWeb"/>
        <w:spacing w:before="0" w:beforeAutospacing="0" w:after="150" w:afterAutospacing="0"/>
      </w:pPr>
      <w:r>
        <w:t>2.) Du sitzest auf der Himmel Thron</w:t>
      </w:r>
      <w:r>
        <w:br/>
        <w:t>Als unser Freund, als Menschensohn,</w:t>
      </w:r>
      <w:r>
        <w:br/>
        <w:t>Auch da schämst du dich unser nicht.</w:t>
      </w:r>
      <w:r>
        <w:br/>
        <w:t>Drum bleibst du unsre Zuversicht.</w:t>
      </w:r>
    </w:p>
    <w:p w14:paraId="2BD531DA" w14:textId="77777777" w:rsidR="00FB6C07" w:rsidRDefault="00FB6C07" w:rsidP="00FB6C07">
      <w:pPr>
        <w:pStyle w:val="StandardWeb"/>
        <w:spacing w:before="0" w:beforeAutospacing="0" w:after="150" w:afterAutospacing="0"/>
      </w:pPr>
      <w:r>
        <w:t>3.) Dein ist die Macht, dein ist das Reich.</w:t>
      </w:r>
      <w:r>
        <w:br/>
        <w:t>Wer ist an Majestät dir gleich?</w:t>
      </w:r>
      <w:r>
        <w:br/>
        <w:t>Mensch, Engel, jede Kreatur</w:t>
      </w:r>
      <w:r>
        <w:br/>
        <w:t>Ist dein, du Schöpfer der Natur!</w:t>
      </w:r>
    </w:p>
    <w:p w14:paraId="2CE63A95" w14:textId="77777777" w:rsidR="00FB6C07" w:rsidRDefault="00FB6C07" w:rsidP="00FB6C07">
      <w:pPr>
        <w:pStyle w:val="StandardWeb"/>
        <w:spacing w:before="0" w:beforeAutospacing="0" w:after="150" w:afterAutospacing="0"/>
      </w:pPr>
      <w:r>
        <w:t>4.) Umsonst, umsonst empöret sich</w:t>
      </w:r>
      <w:r>
        <w:br/>
        <w:t>Die Macht der Feinde wider dich.</w:t>
      </w:r>
      <w:r>
        <w:br/>
        <w:t>Dein Thron steht fest: dein Feind erliegt,</w:t>
      </w:r>
      <w:r>
        <w:br/>
        <w:t>Durch deine Macht wird er besiegt.</w:t>
      </w:r>
    </w:p>
    <w:p w14:paraId="17623D6C" w14:textId="77777777" w:rsidR="00FB6C07" w:rsidRDefault="00FB6C07" w:rsidP="00FB6C07">
      <w:pPr>
        <w:pStyle w:val="StandardWeb"/>
        <w:spacing w:before="0" w:beforeAutospacing="0" w:after="150" w:afterAutospacing="0"/>
      </w:pPr>
      <w:r>
        <w:t>5.) Du unser triumphierend‘ Haupt!</w:t>
      </w:r>
      <w:r>
        <w:br/>
        <w:t>Wie selig ist, wer an dich glaubt?</w:t>
      </w:r>
      <w:r>
        <w:br/>
        <w:t>Du bist sein Licht, sein Trost, sein Teil,</w:t>
      </w:r>
      <w:r>
        <w:br/>
        <w:t>Sein starker Schutz, sein ewig‘ Heil.</w:t>
      </w:r>
    </w:p>
    <w:p w14:paraId="2EDB232A" w14:textId="77777777" w:rsidR="00FB6C07" w:rsidRDefault="00FB6C07" w:rsidP="00FB6C07">
      <w:pPr>
        <w:pStyle w:val="StandardWeb"/>
        <w:spacing w:before="0" w:beforeAutospacing="0" w:after="150" w:afterAutospacing="0"/>
      </w:pPr>
      <w:r>
        <w:t xml:space="preserve">6.) Herr, unsre Herzen </w:t>
      </w:r>
      <w:proofErr w:type="spellStart"/>
      <w:r>
        <w:t>traun</w:t>
      </w:r>
      <w:proofErr w:type="spellEnd"/>
      <w:r>
        <w:t xml:space="preserve"> auf dich,</w:t>
      </w:r>
      <w:r>
        <w:br/>
        <w:t>Dein freuet unsre Seele sich.</w:t>
      </w:r>
      <w:r>
        <w:br/>
        <w:t>Du Held von unserm Fleisch und Blut,</w:t>
      </w:r>
      <w:r>
        <w:br/>
        <w:t>Bist unser Trost und höchstes Gut.</w:t>
      </w:r>
    </w:p>
    <w:p w14:paraId="27E0CE50" w14:textId="77777777" w:rsidR="00FB6C07" w:rsidRDefault="00FB6C07" w:rsidP="00FB6C07">
      <w:pPr>
        <w:pStyle w:val="StandardWeb"/>
        <w:spacing w:before="0" w:beforeAutospacing="0" w:after="150" w:afterAutospacing="0"/>
      </w:pPr>
      <w:r>
        <w:t>7.) was uns gebricht, ist dir bekannt.</w:t>
      </w:r>
      <w:r>
        <w:br/>
        <w:t>Der Segen ist in deiner Hand.</w:t>
      </w:r>
      <w:r>
        <w:br/>
        <w:t>Von keinem Frommen bist du fern.</w:t>
      </w:r>
      <w:r>
        <w:br/>
        <w:t>Du siehst auf ihn und hilfst ihm gern.</w:t>
      </w:r>
    </w:p>
    <w:p w14:paraId="7657948C" w14:textId="77777777" w:rsidR="00FB6C07" w:rsidRDefault="00FB6C07" w:rsidP="00FB6C07">
      <w:pPr>
        <w:pStyle w:val="StandardWeb"/>
        <w:spacing w:before="0" w:beforeAutospacing="0" w:after="150" w:afterAutospacing="0"/>
      </w:pPr>
      <w:r>
        <w:t>8.) Sieh auf uns gnädig allezeit</w:t>
      </w:r>
      <w:r>
        <w:br/>
        <w:t>Vom Throne deiner Herrlichkeit!</w:t>
      </w:r>
      <w:r>
        <w:br/>
        <w:t>Hilf unserm schwachen Glauben auf</w:t>
      </w:r>
      <w:r>
        <w:br/>
        <w:t>Und segne unsern Lebenslauf.</w:t>
      </w:r>
    </w:p>
    <w:p w14:paraId="18EAB5A0" w14:textId="77777777" w:rsidR="00FB6C07" w:rsidRDefault="00FB6C07" w:rsidP="00FB6C07">
      <w:pPr>
        <w:pStyle w:val="StandardWeb"/>
        <w:spacing w:before="0" w:beforeAutospacing="0" w:after="150" w:afterAutospacing="0"/>
      </w:pPr>
      <w:r>
        <w:t>9.) Gen Himmel fuhrst du als ein Held.</w:t>
      </w:r>
      <w:r>
        <w:br/>
        <w:t>Als Herr und Richter aller Welt.</w:t>
      </w:r>
      <w:r>
        <w:br/>
        <w:t>Wird dich dereinst der Erdkreis sehn.</w:t>
      </w:r>
      <w:r>
        <w:br/>
        <w:t xml:space="preserve">Lass uns dann freudig vor dir </w:t>
      </w:r>
      <w:proofErr w:type="spellStart"/>
      <w:r>
        <w:t>stehn</w:t>
      </w:r>
      <w:proofErr w:type="spellEnd"/>
      <w:r>
        <w:t>!</w:t>
      </w:r>
    </w:p>
    <w:p w14:paraId="7F466ADA" w14:textId="77777777" w:rsidR="00FB6C07" w:rsidRDefault="00FB6C07" w:rsidP="00FB6C07">
      <w:pPr>
        <w:pStyle w:val="StandardWeb"/>
        <w:spacing w:before="0" w:beforeAutospacing="0" w:after="150" w:afterAutospacing="0"/>
      </w:pPr>
      <w:r>
        <w:t>10.) Dann triumphiert der Glaub‘ an dich,</w:t>
      </w:r>
      <w:r>
        <w:br/>
        <w:t>Dann jauchzen wir dir ewiglich.</w:t>
      </w:r>
      <w:r>
        <w:br/>
        <w:t>Hilf uns dazu, Herr Jesu Christ,</w:t>
      </w:r>
      <w:r>
        <w:br/>
        <w:t>Der du zur Rechten Gottes bist!</w:t>
      </w:r>
    </w:p>
    <w:p w14:paraId="31D569AF" w14:textId="77777777" w:rsidR="002F5F04" w:rsidRDefault="002F5F04" w:rsidP="002F5F04">
      <w:pPr>
        <w:pStyle w:val="berschrift1"/>
      </w:pPr>
      <w:r w:rsidRPr="002F5F04">
        <w:t>Wo Gott der Herr nicht bei uns hält</w:t>
      </w:r>
    </w:p>
    <w:p w14:paraId="634430D8" w14:textId="77777777" w:rsidR="002F5F04" w:rsidRDefault="002F5F04" w:rsidP="002F5F04">
      <w:r w:rsidRPr="002F5F04">
        <w:rPr>
          <w:rStyle w:val="Fett"/>
          <w:b w:val="0"/>
          <w:i/>
        </w:rPr>
        <w:t>Am Tage Michaelis.</w:t>
      </w:r>
      <w:r w:rsidRPr="002F5F04">
        <w:rPr>
          <w:rStyle w:val="Fett"/>
          <w:b w:val="0"/>
          <w:i/>
        </w:rPr>
        <w:br/>
        <w:t>Von den lieben Engeln</w:t>
      </w:r>
      <w:r>
        <w:rPr>
          <w:rStyle w:val="Fett"/>
          <w:b w:val="0"/>
          <w:i/>
        </w:rPr>
        <w:t>.</w:t>
      </w:r>
      <w:r>
        <w:rPr>
          <w:rStyle w:val="Fett"/>
          <w:b w:val="0"/>
          <w:i/>
        </w:rPr>
        <w:br/>
      </w:r>
      <w:r>
        <w:rPr>
          <w:rStyle w:val="Hervorhebung"/>
        </w:rPr>
        <w:t>Nach eigener Melodie.</w:t>
      </w:r>
    </w:p>
    <w:p w14:paraId="4A12C7A1" w14:textId="77777777" w:rsidR="002F5F04" w:rsidRDefault="002F5F04" w:rsidP="002F5F04">
      <w:pPr>
        <w:pStyle w:val="StandardWeb"/>
        <w:spacing w:before="0" w:beforeAutospacing="0" w:after="150" w:afterAutospacing="0"/>
      </w:pPr>
      <w:r>
        <w:t>Wo Gott der Herr nicht bei uns hält</w:t>
      </w:r>
      <w:r>
        <w:br/>
        <w:t xml:space="preserve">Und </w:t>
      </w:r>
      <w:proofErr w:type="spellStart"/>
      <w:r>
        <w:t>sendt</w:t>
      </w:r>
      <w:proofErr w:type="spellEnd"/>
      <w:r>
        <w:t xml:space="preserve"> seine lieben Diener</w:t>
      </w:r>
      <w:r>
        <w:br/>
        <w:t xml:space="preserve">Wenn er sich nicht </w:t>
      </w:r>
      <w:proofErr w:type="spellStart"/>
      <w:r>
        <w:t>genädig</w:t>
      </w:r>
      <w:proofErr w:type="spellEnd"/>
      <w:r>
        <w:t xml:space="preserve"> stellt</w:t>
      </w:r>
      <w:r>
        <w:br/>
        <w:t xml:space="preserve">Durch Christum den </w:t>
      </w:r>
      <w:proofErr w:type="spellStart"/>
      <w:r>
        <w:t>Versühner</w:t>
      </w:r>
      <w:proofErr w:type="spellEnd"/>
      <w:r>
        <w:t>,</w:t>
      </w:r>
      <w:r>
        <w:br/>
        <w:t xml:space="preserve">So ists mit uns verloren </w:t>
      </w:r>
      <w:proofErr w:type="spellStart"/>
      <w:r>
        <w:t>Sach</w:t>
      </w:r>
      <w:proofErr w:type="spellEnd"/>
      <w:r>
        <w:t>,</w:t>
      </w:r>
      <w:r>
        <w:br/>
      </w:r>
      <w:proofErr w:type="spellStart"/>
      <w:r>
        <w:t>Gerathen</w:t>
      </w:r>
      <w:proofErr w:type="spellEnd"/>
      <w:r>
        <w:t xml:space="preserve"> nur in Ungemach,</w:t>
      </w:r>
      <w:r>
        <w:br/>
        <w:t>Können uns selbst nicht helfen.</w:t>
      </w:r>
    </w:p>
    <w:p w14:paraId="4D813A50" w14:textId="77777777" w:rsidR="002F5F04" w:rsidRDefault="002F5F04" w:rsidP="002F5F04">
      <w:pPr>
        <w:pStyle w:val="StandardWeb"/>
        <w:spacing w:before="0" w:beforeAutospacing="0" w:after="150" w:afterAutospacing="0"/>
      </w:pPr>
      <w:r>
        <w:t>Gott Lob und Dank, er mit uns ist</w:t>
      </w:r>
      <w:r>
        <w:br/>
        <w:t>Mit seinen lieben Engeln.</w:t>
      </w:r>
      <w:r>
        <w:br/>
        <w:t>Die schickt uns der Herr Jesus Christ,</w:t>
      </w:r>
      <w:r>
        <w:br/>
        <w:t xml:space="preserve">Der </w:t>
      </w:r>
      <w:proofErr w:type="spellStart"/>
      <w:r>
        <w:t>thut</w:t>
      </w:r>
      <w:proofErr w:type="spellEnd"/>
      <w:r>
        <w:t xml:space="preserve"> </w:t>
      </w:r>
      <w:proofErr w:type="spellStart"/>
      <w:r>
        <w:t>alls</w:t>
      </w:r>
      <w:proofErr w:type="spellEnd"/>
      <w:r>
        <w:t xml:space="preserve"> wohl bestellen</w:t>
      </w:r>
      <w:r>
        <w:br/>
        <w:t>Behütet uns an Leib und Seel,</w:t>
      </w:r>
      <w:r>
        <w:br/>
      </w:r>
      <w:proofErr w:type="spellStart"/>
      <w:r>
        <w:t>Daß</w:t>
      </w:r>
      <w:proofErr w:type="spellEnd"/>
      <w:r>
        <w:t xml:space="preserve"> uns kein Plag noch Unglück quäl,</w:t>
      </w:r>
      <w:r>
        <w:br/>
        <w:t>Tag und Nacht für uns wachet.</w:t>
      </w:r>
    </w:p>
    <w:p w14:paraId="71A6EC32" w14:textId="77777777" w:rsidR="002F5F04" w:rsidRDefault="002F5F04" w:rsidP="002F5F04">
      <w:pPr>
        <w:pStyle w:val="StandardWeb"/>
        <w:spacing w:before="0" w:beforeAutospacing="0" w:after="150" w:afterAutospacing="0"/>
      </w:pPr>
      <w:r>
        <w:t>Die lieben Engel Geister sind,</w:t>
      </w:r>
      <w:r>
        <w:br/>
        <w:t>Die Gott auf sein Dienst warten.</w:t>
      </w:r>
      <w:r>
        <w:br/>
        <w:t xml:space="preserve">Er </w:t>
      </w:r>
      <w:proofErr w:type="spellStart"/>
      <w:r>
        <w:t>sendt</w:t>
      </w:r>
      <w:proofErr w:type="spellEnd"/>
      <w:r>
        <w:t xml:space="preserve"> sie aus zu jedem Kind</w:t>
      </w:r>
      <w:r>
        <w:br/>
        <w:t xml:space="preserve">Aus </w:t>
      </w:r>
      <w:proofErr w:type="spellStart"/>
      <w:r>
        <w:t>seim</w:t>
      </w:r>
      <w:proofErr w:type="spellEnd"/>
      <w:r>
        <w:t xml:space="preserve"> himmlischen Garten,</w:t>
      </w:r>
      <w:r>
        <w:br/>
      </w:r>
      <w:proofErr w:type="spellStart"/>
      <w:r>
        <w:t>Daß</w:t>
      </w:r>
      <w:proofErr w:type="spellEnd"/>
      <w:r>
        <w:t xml:space="preserve"> sie </w:t>
      </w:r>
      <w:proofErr w:type="spellStart"/>
      <w:r>
        <w:t>solln</w:t>
      </w:r>
      <w:proofErr w:type="spellEnd"/>
      <w:r>
        <w:t xml:space="preserve"> unsre </w:t>
      </w:r>
      <w:proofErr w:type="spellStart"/>
      <w:r>
        <w:t>Gleitsleut</w:t>
      </w:r>
      <w:proofErr w:type="spellEnd"/>
      <w:r>
        <w:t xml:space="preserve"> sein,</w:t>
      </w:r>
      <w:r>
        <w:br/>
        <w:t>Und uns schützen vor Noth und Pein,</w:t>
      </w:r>
      <w:r>
        <w:br/>
        <w:t>Dem Widersacher wehren.</w:t>
      </w:r>
    </w:p>
    <w:p w14:paraId="2BC031E7" w14:textId="77777777" w:rsidR="002F5F04" w:rsidRDefault="002F5F04" w:rsidP="002F5F04">
      <w:pPr>
        <w:pStyle w:val="StandardWeb"/>
        <w:spacing w:before="0" w:beforeAutospacing="0" w:after="150" w:afterAutospacing="0"/>
      </w:pPr>
      <w:r>
        <w:t>Der Teufel ist ein stolzer Feind,</w:t>
      </w:r>
      <w:r>
        <w:br/>
        <w:t>Kein Mensch ihn überwindet.</w:t>
      </w:r>
      <w:r>
        <w:br/>
        <w:t>Christus allein es herzlich meint,</w:t>
      </w:r>
      <w:r>
        <w:br/>
        <w:t>Streit für uns und ihn bindet.</w:t>
      </w:r>
      <w:r>
        <w:br/>
        <w:t xml:space="preserve">Der </w:t>
      </w:r>
      <w:proofErr w:type="spellStart"/>
      <w:r>
        <w:t>Siegsfürst</w:t>
      </w:r>
      <w:proofErr w:type="spellEnd"/>
      <w:r>
        <w:t xml:space="preserve"> ist der Michael,</w:t>
      </w:r>
      <w:r>
        <w:br/>
        <w:t>Unser Großfürst für Leib und Seel.</w:t>
      </w:r>
      <w:r>
        <w:br/>
        <w:t>Christus den Streit gewinnet.</w:t>
      </w:r>
    </w:p>
    <w:p w14:paraId="07472896" w14:textId="77777777" w:rsidR="002F5F04" w:rsidRDefault="002F5F04" w:rsidP="002F5F04">
      <w:pPr>
        <w:pStyle w:val="StandardWeb"/>
        <w:spacing w:before="0" w:beforeAutospacing="0" w:after="150" w:afterAutospacing="0"/>
      </w:pPr>
      <w:r>
        <w:t>Sein Diener und Trabanten gut,</w:t>
      </w:r>
      <w:r>
        <w:br/>
        <w:t>Die lieben Engel mit Haufen,</w:t>
      </w:r>
      <w:r>
        <w:br/>
        <w:t>Schützen uns gern an Leib und Blut,</w:t>
      </w:r>
      <w:r>
        <w:br/>
        <w:t>Wie Feuerflammen laufen.</w:t>
      </w:r>
      <w:r>
        <w:br/>
        <w:t xml:space="preserve">Die </w:t>
      </w:r>
      <w:proofErr w:type="spellStart"/>
      <w:r>
        <w:t>dienstbarn</w:t>
      </w:r>
      <w:proofErr w:type="spellEnd"/>
      <w:r>
        <w:t xml:space="preserve"> Geister stets sie sind,</w:t>
      </w:r>
      <w:r>
        <w:br/>
        <w:t xml:space="preserve">Bewahren uns vor </w:t>
      </w:r>
      <w:proofErr w:type="spellStart"/>
      <w:r>
        <w:t>Schand</w:t>
      </w:r>
      <w:proofErr w:type="spellEnd"/>
      <w:r>
        <w:t xml:space="preserve"> und </w:t>
      </w:r>
      <w:proofErr w:type="spellStart"/>
      <w:r>
        <w:t>Sünd</w:t>
      </w:r>
      <w:proofErr w:type="spellEnd"/>
      <w:r>
        <w:t>,</w:t>
      </w:r>
      <w:r>
        <w:br/>
        <w:t xml:space="preserve">Dem Teufel </w:t>
      </w:r>
      <w:proofErr w:type="spellStart"/>
      <w:r>
        <w:t>thun</w:t>
      </w:r>
      <w:proofErr w:type="spellEnd"/>
      <w:r>
        <w:t xml:space="preserve"> sie wehren.</w:t>
      </w:r>
    </w:p>
    <w:p w14:paraId="4FECC8C6" w14:textId="77777777" w:rsidR="002F5F04" w:rsidRDefault="002F5F04" w:rsidP="002F5F04">
      <w:pPr>
        <w:pStyle w:val="StandardWeb"/>
        <w:spacing w:before="0" w:beforeAutospacing="0" w:after="150" w:afterAutospacing="0"/>
      </w:pPr>
      <w:r>
        <w:t>Wenn auch nicht dieser Schutz da wär,</w:t>
      </w:r>
      <w:r>
        <w:br/>
        <w:t>Wo wollten wir doch bleiben?</w:t>
      </w:r>
      <w:r>
        <w:br/>
        <w:t>Kein Stund, kein Augenblick wär mehr,</w:t>
      </w:r>
      <w:r>
        <w:br/>
        <w:t xml:space="preserve">Der Feind </w:t>
      </w:r>
      <w:proofErr w:type="spellStart"/>
      <w:r>
        <w:t>thät</w:t>
      </w:r>
      <w:proofErr w:type="spellEnd"/>
      <w:r>
        <w:t xml:space="preserve"> uns aufreiben</w:t>
      </w:r>
      <w:r>
        <w:br/>
        <w:t>Mit Leib und Seel, mit Weib und Kind,</w:t>
      </w:r>
      <w:r>
        <w:br/>
        <w:t xml:space="preserve">Mit Haus und Hof und allem </w:t>
      </w:r>
      <w:proofErr w:type="spellStart"/>
      <w:r>
        <w:t>Gsind</w:t>
      </w:r>
      <w:proofErr w:type="spellEnd"/>
      <w:r>
        <w:t>,</w:t>
      </w:r>
      <w:r>
        <w:br/>
        <w:t xml:space="preserve">Kein Leben </w:t>
      </w:r>
      <w:proofErr w:type="spellStart"/>
      <w:r>
        <w:t>könntn</w:t>
      </w:r>
      <w:proofErr w:type="spellEnd"/>
      <w:r>
        <w:t xml:space="preserve"> wir haben.</w:t>
      </w:r>
    </w:p>
    <w:p w14:paraId="49DF3C4E" w14:textId="77777777" w:rsidR="002F5F04" w:rsidRDefault="002F5F04" w:rsidP="002F5F04">
      <w:pPr>
        <w:pStyle w:val="StandardWeb"/>
        <w:spacing w:before="0" w:beforeAutospacing="0" w:after="150" w:afterAutospacing="0"/>
      </w:pPr>
      <w:r>
        <w:t xml:space="preserve">Mit Mord, Krieg, Pest und </w:t>
      </w:r>
      <w:proofErr w:type="spellStart"/>
      <w:r>
        <w:t>Hungersnoth</w:t>
      </w:r>
      <w:proofErr w:type="spellEnd"/>
      <w:r>
        <w:t>,</w:t>
      </w:r>
      <w:r>
        <w:br/>
        <w:t>Aufruhr, Unglück und Schaden,</w:t>
      </w:r>
      <w:r>
        <w:br/>
        <w:t>All Stund mit Blut Unfall und Tod</w:t>
      </w:r>
      <w:r>
        <w:br/>
        <w:t>Der Teufel will beladen</w:t>
      </w:r>
      <w:r>
        <w:br/>
        <w:t>Uns Armen. Aber Gottes Gnad</w:t>
      </w:r>
      <w:r>
        <w:br/>
      </w:r>
      <w:proofErr w:type="spellStart"/>
      <w:r>
        <w:t>Giebt</w:t>
      </w:r>
      <w:proofErr w:type="spellEnd"/>
      <w:r>
        <w:t xml:space="preserve"> uns seine Engel früh und </w:t>
      </w:r>
      <w:proofErr w:type="spellStart"/>
      <w:r>
        <w:t>spat</w:t>
      </w:r>
      <w:proofErr w:type="spellEnd"/>
      <w:r>
        <w:t>,</w:t>
      </w:r>
      <w:r>
        <w:br/>
        <w:t>Die unsern Feind erlegen.</w:t>
      </w:r>
    </w:p>
    <w:p w14:paraId="14195727" w14:textId="77777777" w:rsidR="002F5F04" w:rsidRDefault="002F5F04" w:rsidP="002F5F04">
      <w:pPr>
        <w:pStyle w:val="StandardWeb"/>
        <w:spacing w:before="0" w:beforeAutospacing="0" w:after="150" w:afterAutospacing="0"/>
      </w:pPr>
      <w:r>
        <w:t>O frommer Christ, o Liebes Kind,</w:t>
      </w:r>
      <w:r>
        <w:br/>
        <w:t>Bedenk doch das von Herzen.</w:t>
      </w:r>
      <w:r>
        <w:br/>
        <w:t xml:space="preserve">Vertreib die Engel nicht durch </w:t>
      </w:r>
      <w:proofErr w:type="spellStart"/>
      <w:r>
        <w:t>Sünd</w:t>
      </w:r>
      <w:proofErr w:type="spellEnd"/>
      <w:r>
        <w:t>,</w:t>
      </w:r>
      <w:r>
        <w:br/>
        <w:t>Mach dir nicht selbst groß Schmerzen.</w:t>
      </w:r>
      <w:r>
        <w:br/>
        <w:t>Gleich wie der Rauch vertreibt die Bien,</w:t>
      </w:r>
      <w:r>
        <w:br/>
        <w:t xml:space="preserve">Also </w:t>
      </w:r>
      <w:proofErr w:type="spellStart"/>
      <w:r>
        <w:t>gehn</w:t>
      </w:r>
      <w:proofErr w:type="spellEnd"/>
      <w:r>
        <w:t xml:space="preserve"> auch die Engel hin,</w:t>
      </w:r>
      <w:r>
        <w:br/>
        <w:t>Vertrieben durch die Sünde.</w:t>
      </w:r>
    </w:p>
    <w:p w14:paraId="2B312C57" w14:textId="77777777" w:rsidR="002F5F04" w:rsidRDefault="002F5F04" w:rsidP="002F5F04">
      <w:pPr>
        <w:pStyle w:val="StandardWeb"/>
        <w:spacing w:before="0" w:beforeAutospacing="0" w:after="150" w:afterAutospacing="0"/>
      </w:pPr>
      <w:r>
        <w:t>Kein sicher Gleit du nimmer hast,</w:t>
      </w:r>
      <w:r>
        <w:br/>
        <w:t>Wenn Engel von dir weichen.</w:t>
      </w:r>
      <w:r>
        <w:br/>
        <w:t xml:space="preserve">Da </w:t>
      </w:r>
      <w:proofErr w:type="spellStart"/>
      <w:r>
        <w:t>thut</w:t>
      </w:r>
      <w:proofErr w:type="spellEnd"/>
      <w:r>
        <w:t xml:space="preserve"> alsdann der leidig Gast</w:t>
      </w:r>
      <w:r>
        <w:br/>
        <w:t>Mit Sünden dich erschleichen.</w:t>
      </w:r>
      <w:r>
        <w:br/>
        <w:t>Wo du nicht hast die Engel gut,</w:t>
      </w:r>
      <w:r>
        <w:br/>
        <w:t>Da taugst du nichts an Seel und Muth,</w:t>
      </w:r>
      <w:r>
        <w:br/>
        <w:t>Dein Leben ist verloren.</w:t>
      </w:r>
    </w:p>
    <w:p w14:paraId="187ECFCA" w14:textId="77777777" w:rsidR="002F5F04" w:rsidRDefault="002F5F04" w:rsidP="002F5F04">
      <w:pPr>
        <w:pStyle w:val="StandardWeb"/>
        <w:spacing w:before="0" w:beforeAutospacing="0" w:after="150" w:afterAutospacing="0"/>
      </w:pPr>
      <w:r>
        <w:t>Herr Christe, wahrer Gottessohn,</w:t>
      </w:r>
      <w:r>
        <w:br/>
        <w:t>Du unser Fleisch bist worden.</w:t>
      </w:r>
      <w:r>
        <w:br/>
        <w:t>Groß Michael aus Vaters Thron</w:t>
      </w:r>
      <w:r>
        <w:br/>
        <w:t>Wehr du des Satans Morden.</w:t>
      </w:r>
      <w:r>
        <w:br/>
        <w:t>Stürz ihn durch deine Engel fromm</w:t>
      </w:r>
      <w:r>
        <w:br/>
        <w:t>Und selbst bald herrlich zu uns komm.</w:t>
      </w:r>
      <w:r>
        <w:br/>
        <w:t>Führ uns aus diesem Elend.</w:t>
      </w:r>
    </w:p>
    <w:p w14:paraId="53F6251D" w14:textId="77777777" w:rsidR="002F5F04" w:rsidRDefault="002F5F04" w:rsidP="002F5F04">
      <w:pPr>
        <w:pStyle w:val="StandardWeb"/>
        <w:spacing w:before="0" w:beforeAutospacing="0" w:after="150" w:afterAutospacing="0"/>
      </w:pPr>
      <w:r>
        <w:t>Wenn wir von hinnen scheiden schier,</w:t>
      </w:r>
      <w:r>
        <w:br/>
        <w:t>Dein Engel uns bewachen,</w:t>
      </w:r>
      <w:r>
        <w:br/>
        <w:t>Unsre Seel nehmen mit Begier,</w:t>
      </w:r>
      <w:r>
        <w:br/>
        <w:t xml:space="preserve">Zu </w:t>
      </w:r>
      <w:proofErr w:type="spellStart"/>
      <w:r>
        <w:t>ihrn</w:t>
      </w:r>
      <w:proofErr w:type="spellEnd"/>
      <w:r>
        <w:t xml:space="preserve"> Gefährten machen.</w:t>
      </w:r>
      <w:r>
        <w:br/>
        <w:t xml:space="preserve">Wie ein </w:t>
      </w:r>
      <w:proofErr w:type="spellStart"/>
      <w:r>
        <w:t>Credenz</w:t>
      </w:r>
      <w:proofErr w:type="spellEnd"/>
      <w:r>
        <w:t>, mit deinem Blut</w:t>
      </w:r>
      <w:r>
        <w:br/>
        <w:t xml:space="preserve">Gereinigt, und mit </w:t>
      </w:r>
      <w:proofErr w:type="spellStart"/>
      <w:r>
        <w:t>Freudenmuth</w:t>
      </w:r>
      <w:proofErr w:type="spellEnd"/>
      <w:r>
        <w:br/>
        <w:t>Wird unsre Seel getragen.</w:t>
      </w:r>
    </w:p>
    <w:p w14:paraId="24FAB43C" w14:textId="77777777" w:rsidR="002F5F04" w:rsidRDefault="002F5F04" w:rsidP="002F5F04">
      <w:pPr>
        <w:pStyle w:val="StandardWeb"/>
        <w:spacing w:before="0" w:beforeAutospacing="0" w:after="150" w:afterAutospacing="0"/>
      </w:pPr>
      <w:proofErr w:type="spellStart"/>
      <w:r>
        <w:t>Laß</w:t>
      </w:r>
      <w:proofErr w:type="spellEnd"/>
      <w:r>
        <w:t xml:space="preserve"> dir Herr Christ befohlen sein</w:t>
      </w:r>
      <w:r>
        <w:br/>
        <w:t xml:space="preserve">Dein Kirch, </w:t>
      </w:r>
      <w:proofErr w:type="spellStart"/>
      <w:r>
        <w:t>Schul</w:t>
      </w:r>
      <w:proofErr w:type="spellEnd"/>
      <w:r>
        <w:t xml:space="preserve"> und Regierung,</w:t>
      </w:r>
      <w:r>
        <w:br/>
        <w:t>Haushaltung, Zucht und Christgemein,</w:t>
      </w:r>
      <w:r>
        <w:br/>
      </w:r>
      <w:proofErr w:type="spellStart"/>
      <w:r>
        <w:t>Wend</w:t>
      </w:r>
      <w:proofErr w:type="spellEnd"/>
      <w:r>
        <w:t xml:space="preserve"> ab alle Verführung.</w:t>
      </w:r>
      <w:r>
        <w:br/>
        <w:t xml:space="preserve">Ein christlich Leben uns </w:t>
      </w:r>
      <w:proofErr w:type="spellStart"/>
      <w:r>
        <w:t>verleih</w:t>
      </w:r>
      <w:proofErr w:type="spellEnd"/>
      <w:r>
        <w:t>,</w:t>
      </w:r>
      <w:r>
        <w:br/>
        <w:t>Ein selig Abschied bei uns sei,</w:t>
      </w:r>
      <w:r>
        <w:br/>
        <w:t>Dein Engeln uns zueigne.</w:t>
      </w:r>
    </w:p>
    <w:p w14:paraId="40E12E73" w14:textId="77777777" w:rsidR="002F5F04" w:rsidRDefault="002F5F04" w:rsidP="002F5F04">
      <w:pPr>
        <w:pStyle w:val="StandardWeb"/>
        <w:spacing w:before="0" w:beforeAutospacing="0" w:after="150" w:afterAutospacing="0"/>
      </w:pPr>
      <w:r>
        <w:t>Wir wollen dir recht dankbar sein</w:t>
      </w:r>
      <w:r>
        <w:br/>
        <w:t>Im Himmel hoch dort oben,</w:t>
      </w:r>
      <w:r>
        <w:br/>
        <w:t>Mit den Engeln all insgemein</w:t>
      </w:r>
      <w:r>
        <w:br/>
        <w:t>Dich ewig können loben.</w:t>
      </w:r>
      <w:r>
        <w:br/>
        <w:t xml:space="preserve">Dem Vater, Sohn und </w:t>
      </w:r>
      <w:proofErr w:type="spellStart"/>
      <w:r>
        <w:t>heilgem</w:t>
      </w:r>
      <w:proofErr w:type="spellEnd"/>
      <w:r>
        <w:t xml:space="preserve"> Geist,</w:t>
      </w:r>
      <w:r>
        <w:br/>
        <w:t>Der uns all Gnad und Guts beweist,</w:t>
      </w:r>
      <w:r>
        <w:br/>
        <w:t xml:space="preserve">Sei Preis, Ehr, Dank </w:t>
      </w:r>
      <w:proofErr w:type="spellStart"/>
      <w:r>
        <w:t>ohn</w:t>
      </w:r>
      <w:proofErr w:type="spellEnd"/>
      <w:r>
        <w:t xml:space="preserve"> Ende.</w:t>
      </w:r>
    </w:p>
    <w:p w14:paraId="7E5A04F0" w14:textId="77777777" w:rsidR="00727C82" w:rsidRDefault="00727C82" w:rsidP="00727C82">
      <w:pPr>
        <w:pStyle w:val="berschrift1"/>
      </w:pPr>
      <w:r w:rsidRPr="00727C82">
        <w:t>Wohl dem, der nicht wandelt</w:t>
      </w:r>
    </w:p>
    <w:p w14:paraId="5E7C5822" w14:textId="77777777" w:rsidR="00727C82" w:rsidRPr="00727C82" w:rsidRDefault="00727C82" w:rsidP="00727C82">
      <w:pPr>
        <w:pStyle w:val="StandardWeb"/>
        <w:spacing w:before="0" w:beforeAutospacing="0" w:after="150" w:afterAutospacing="0"/>
        <w:rPr>
          <w:b/>
          <w:i/>
        </w:rPr>
      </w:pPr>
      <w:r w:rsidRPr="00727C82">
        <w:rPr>
          <w:rStyle w:val="Fett"/>
          <w:b w:val="0"/>
          <w:i/>
        </w:rPr>
        <w:t>Psalm 1</w:t>
      </w:r>
    </w:p>
    <w:p w14:paraId="634DEE62" w14:textId="77777777" w:rsidR="00727C82" w:rsidRDefault="00727C82" w:rsidP="00727C82">
      <w:pPr>
        <w:pStyle w:val="StandardWeb"/>
        <w:spacing w:before="0" w:beforeAutospacing="0" w:after="150" w:afterAutospacing="0"/>
      </w:pPr>
      <w:r>
        <w:t>1. Wohl dem, der nicht wandelt im Rat</w:t>
      </w:r>
      <w:r>
        <w:br/>
        <w:t>der Gottlosen geschwinde,</w:t>
      </w:r>
      <w:r>
        <w:br/>
        <w:t xml:space="preserve">und nicht sein </w:t>
      </w:r>
      <w:proofErr w:type="spellStart"/>
      <w:r>
        <w:t>Füß</w:t>
      </w:r>
      <w:proofErr w:type="spellEnd"/>
      <w:r>
        <w:t>’ in dem Weg hat,</w:t>
      </w:r>
      <w:r>
        <w:br/>
        <w:t>da Sünder sich tun finden,</w:t>
      </w:r>
      <w:r>
        <w:br/>
        <w:t>noch sitzet, da die Spötter sind,</w:t>
      </w:r>
      <w:r>
        <w:br/>
        <w:t>die alles tun verachten,</w:t>
      </w:r>
      <w:r>
        <w:br/>
        <w:t xml:space="preserve">was Gott redet, tut und </w:t>
      </w:r>
      <w:proofErr w:type="spellStart"/>
      <w:r>
        <w:t>befind’t</w:t>
      </w:r>
      <w:proofErr w:type="spellEnd"/>
      <w:r>
        <w:t>,</w:t>
      </w:r>
      <w:r>
        <w:br/>
        <w:t>das pflegen sie verlachen.</w:t>
      </w:r>
    </w:p>
    <w:p w14:paraId="3FBF243B" w14:textId="77777777" w:rsidR="00727C82" w:rsidRDefault="00727C82" w:rsidP="00727C82">
      <w:pPr>
        <w:pStyle w:val="StandardWeb"/>
        <w:spacing w:before="0" w:beforeAutospacing="0" w:after="150" w:afterAutospacing="0"/>
      </w:pPr>
      <w:r>
        <w:t>2. Sie lehren wohl und sind hoch dran,</w:t>
      </w:r>
      <w:r>
        <w:br/>
        <w:t>haben das Amt und Ehre,</w:t>
      </w:r>
      <w:r>
        <w:br/>
        <w:t>sie geben großen Schein davon</w:t>
      </w:r>
      <w:r>
        <w:br/>
        <w:t>mit ihrer stolzen Lehre.</w:t>
      </w:r>
      <w:r>
        <w:br/>
        <w:t>Wenn man es aber recht besieht,</w:t>
      </w:r>
      <w:r>
        <w:br/>
        <w:t xml:space="preserve">so ist es </w:t>
      </w:r>
      <w:proofErr w:type="spellStart"/>
      <w:r>
        <w:t>Schand</w:t>
      </w:r>
      <w:proofErr w:type="spellEnd"/>
      <w:r>
        <w:t xml:space="preserve"> und Spotte,</w:t>
      </w:r>
      <w:r>
        <w:br/>
      </w:r>
      <w:proofErr w:type="spellStart"/>
      <w:r>
        <w:t>welch’s</w:t>
      </w:r>
      <w:proofErr w:type="spellEnd"/>
      <w:r>
        <w:t xml:space="preserve"> bald vergeht, als wär es nicht,</w:t>
      </w:r>
      <w:r>
        <w:br/>
        <w:t>mit aller argen Rotte.</w:t>
      </w:r>
    </w:p>
    <w:p w14:paraId="22DDC43A" w14:textId="77777777" w:rsidR="00727C82" w:rsidRDefault="00727C82" w:rsidP="00727C82">
      <w:pPr>
        <w:pStyle w:val="StandardWeb"/>
        <w:spacing w:before="0" w:beforeAutospacing="0" w:after="150" w:afterAutospacing="0"/>
      </w:pPr>
      <w:r>
        <w:t xml:space="preserve">3. </w:t>
      </w:r>
      <w:proofErr w:type="spellStart"/>
      <w:r>
        <w:t>Laß</w:t>
      </w:r>
      <w:proofErr w:type="spellEnd"/>
      <w:r>
        <w:t xml:space="preserve"> Sekten sein und Lügen viel,</w:t>
      </w:r>
      <w:r>
        <w:br/>
        <w:t xml:space="preserve">die </w:t>
      </w:r>
      <w:proofErr w:type="spellStart"/>
      <w:r>
        <w:t>jetzund</w:t>
      </w:r>
      <w:proofErr w:type="spellEnd"/>
      <w:r>
        <w:t xml:space="preserve"> </w:t>
      </w:r>
      <w:proofErr w:type="spellStart"/>
      <w:r>
        <w:t>hero</w:t>
      </w:r>
      <w:proofErr w:type="spellEnd"/>
      <w:r>
        <w:t xml:space="preserve"> laufen,</w:t>
      </w:r>
      <w:r>
        <w:br/>
        <w:t xml:space="preserve">halt dich ans </w:t>
      </w:r>
      <w:proofErr w:type="spellStart"/>
      <w:r>
        <w:t>G’setz</w:t>
      </w:r>
      <w:proofErr w:type="spellEnd"/>
      <w:r>
        <w:t xml:space="preserve"> des Herren still,</w:t>
      </w:r>
      <w:r>
        <w:br/>
      </w:r>
      <w:proofErr w:type="spellStart"/>
      <w:r>
        <w:t>laß</w:t>
      </w:r>
      <w:proofErr w:type="spellEnd"/>
      <w:r>
        <w:t xml:space="preserve"> aneinander raufen.</w:t>
      </w:r>
      <w:r>
        <w:br/>
        <w:t>Wer nicht will ruhen, der mag’s tun,</w:t>
      </w:r>
      <w:r>
        <w:br/>
        <w:t xml:space="preserve">sein </w:t>
      </w:r>
      <w:proofErr w:type="spellStart"/>
      <w:r>
        <w:t>Abenteu’r</w:t>
      </w:r>
      <w:proofErr w:type="spellEnd"/>
      <w:r>
        <w:t xml:space="preserve"> erjagen,</w:t>
      </w:r>
      <w:r>
        <w:br/>
        <w:t>er wird bekommen seinen Lohn,</w:t>
      </w:r>
      <w:r>
        <w:br/>
        <w:t>darob er ja soll zagen.</w:t>
      </w:r>
    </w:p>
    <w:p w14:paraId="30BDA1EA" w14:textId="77777777" w:rsidR="00727C82" w:rsidRDefault="00727C82" w:rsidP="00727C82">
      <w:pPr>
        <w:pStyle w:val="StandardWeb"/>
        <w:spacing w:before="0" w:beforeAutospacing="0" w:after="150" w:afterAutospacing="0"/>
      </w:pPr>
      <w:r>
        <w:t>4. Wohl dem, der Lust hat an dem Wort,</w:t>
      </w:r>
      <w:r>
        <w:br/>
      </w:r>
      <w:proofErr w:type="spellStart"/>
      <w:r>
        <w:t>welch’s</w:t>
      </w:r>
      <w:proofErr w:type="spellEnd"/>
      <w:r>
        <w:t xml:space="preserve"> Gott der Herr selbst bringet,</w:t>
      </w:r>
      <w:r>
        <w:br/>
        <w:t>wer Tag und Nacht das gerne hört</w:t>
      </w:r>
      <w:r>
        <w:br/>
        <w:t>und stetig danach ringet.</w:t>
      </w:r>
      <w:r>
        <w:br/>
        <w:t>Der ist wie ein gepflanzter Baum</w:t>
      </w:r>
      <w:r>
        <w:br/>
        <w:t>an frischen Wasserbächen,</w:t>
      </w:r>
      <w:r>
        <w:br/>
        <w:t>an schönem Ort und weitem Raum,</w:t>
      </w:r>
      <w:r>
        <w:br/>
        <w:t xml:space="preserve">den nichts </w:t>
      </w:r>
      <w:proofErr w:type="spellStart"/>
      <w:r>
        <w:t>übels</w:t>
      </w:r>
      <w:proofErr w:type="spellEnd"/>
      <w:r>
        <w:t xml:space="preserve"> kann schwächen.</w:t>
      </w:r>
    </w:p>
    <w:p w14:paraId="75F9545D" w14:textId="77777777" w:rsidR="00727C82" w:rsidRDefault="00727C82" w:rsidP="00727C82">
      <w:pPr>
        <w:pStyle w:val="StandardWeb"/>
        <w:spacing w:before="0" w:beforeAutospacing="0" w:after="150" w:afterAutospacing="0"/>
      </w:pPr>
      <w:r>
        <w:t>5. Er bringt sein Frucht zu rechter Zeit,</w:t>
      </w:r>
      <w:r>
        <w:br/>
        <w:t>sein Blätter nicht umkommen.</w:t>
      </w:r>
      <w:r>
        <w:br/>
        <w:t xml:space="preserve">Also ein </w:t>
      </w:r>
      <w:proofErr w:type="spellStart"/>
      <w:r>
        <w:t>G’rechter</w:t>
      </w:r>
      <w:proofErr w:type="spellEnd"/>
      <w:r>
        <w:t>: was er gibt,</w:t>
      </w:r>
      <w:r>
        <w:br/>
        <w:t xml:space="preserve">bringt </w:t>
      </w:r>
      <w:proofErr w:type="spellStart"/>
      <w:r>
        <w:t>Gut’s</w:t>
      </w:r>
      <w:proofErr w:type="spellEnd"/>
      <w:r>
        <w:t xml:space="preserve"> und lauter Frommen.</w:t>
      </w:r>
      <w:r>
        <w:br/>
        <w:t>Es tob’ die Welt, Teufel und Tod,</w:t>
      </w:r>
      <w:r>
        <w:br/>
        <w:t xml:space="preserve">so </w:t>
      </w:r>
      <w:proofErr w:type="spellStart"/>
      <w:r>
        <w:t>muß</w:t>
      </w:r>
      <w:proofErr w:type="spellEnd"/>
      <w:r>
        <w:t xml:space="preserve"> er doch ausrichten,</w:t>
      </w:r>
      <w:r>
        <w:br/>
        <w:t>was Gottes Will in ihm vorhat,</w:t>
      </w:r>
      <w:r>
        <w:br/>
        <w:t>hier gilt kein arges Dichten.</w:t>
      </w:r>
    </w:p>
    <w:p w14:paraId="79266320" w14:textId="77777777" w:rsidR="00727C82" w:rsidRDefault="00727C82" w:rsidP="00727C82">
      <w:pPr>
        <w:pStyle w:val="StandardWeb"/>
        <w:spacing w:before="0" w:beforeAutospacing="0" w:after="150" w:afterAutospacing="0"/>
      </w:pPr>
      <w:r>
        <w:t>6. Aber so sind die andern nicht,</w:t>
      </w:r>
      <w:r>
        <w:br/>
        <w:t>die Gottes Wort verachten,</w:t>
      </w:r>
      <w:r>
        <w:br/>
        <w:t>wie Spreu vom Wind zerstreut, verbleicht</w:t>
      </w:r>
      <w:r>
        <w:br/>
        <w:t xml:space="preserve">all ihr </w:t>
      </w:r>
      <w:proofErr w:type="spellStart"/>
      <w:r>
        <w:t>Anschläg</w:t>
      </w:r>
      <w:proofErr w:type="spellEnd"/>
      <w:r>
        <w:t>’ und Sachen.</w:t>
      </w:r>
      <w:r>
        <w:br/>
        <w:t>Darum nicht sollen bleiben sie</w:t>
      </w:r>
      <w:r>
        <w:br/>
        <w:t xml:space="preserve">in </w:t>
      </w:r>
      <w:proofErr w:type="spellStart"/>
      <w:r>
        <w:t>G’mein</w:t>
      </w:r>
      <w:proofErr w:type="spellEnd"/>
      <w:r>
        <w:t xml:space="preserve"> der Christen alle,</w:t>
      </w:r>
      <w:r>
        <w:br/>
        <w:t>ihr Nam’ und Lehr vergeht auch hie</w:t>
      </w:r>
      <w:r>
        <w:br/>
        <w:t xml:space="preserve">in diesem Leben </w:t>
      </w:r>
      <w:proofErr w:type="spellStart"/>
      <w:r>
        <w:t>balde</w:t>
      </w:r>
      <w:proofErr w:type="spellEnd"/>
      <w:r>
        <w:t>.</w:t>
      </w:r>
    </w:p>
    <w:p w14:paraId="50B5BFD4" w14:textId="77777777" w:rsidR="00727C82" w:rsidRDefault="00727C82" w:rsidP="00727C82">
      <w:pPr>
        <w:pStyle w:val="StandardWeb"/>
        <w:spacing w:before="0" w:beforeAutospacing="0" w:after="150" w:afterAutospacing="0"/>
      </w:pPr>
      <w:r>
        <w:t>7. Siehe, nacheinander Schwärmer viel</w:t>
      </w:r>
      <w:r>
        <w:br/>
        <w:t>zu unser Zeit und Leben.</w:t>
      </w:r>
      <w:r>
        <w:br/>
        <w:t xml:space="preserve">Was ist </w:t>
      </w:r>
      <w:proofErr w:type="spellStart"/>
      <w:r>
        <w:t>gewes’n</w:t>
      </w:r>
      <w:proofErr w:type="spellEnd"/>
      <w:r>
        <w:t xml:space="preserve"> ihr letztes Ziel</w:t>
      </w:r>
      <w:r>
        <w:br/>
        <w:t xml:space="preserve">denn Schmach, </w:t>
      </w:r>
      <w:proofErr w:type="spellStart"/>
      <w:r>
        <w:t>Greu’l</w:t>
      </w:r>
      <w:proofErr w:type="spellEnd"/>
      <w:r>
        <w:t>, Tod und Beben?</w:t>
      </w:r>
      <w:r>
        <w:br/>
        <w:t xml:space="preserve">Kein Amt ist nicht geblieben </w:t>
      </w:r>
      <w:proofErr w:type="spellStart"/>
      <w:r>
        <w:t>ihn’n</w:t>
      </w:r>
      <w:proofErr w:type="spellEnd"/>
      <w:r>
        <w:t>,</w:t>
      </w:r>
      <w:r>
        <w:br/>
        <w:t xml:space="preserve">kein </w:t>
      </w:r>
      <w:proofErr w:type="spellStart"/>
      <w:r>
        <w:t>G’richt</w:t>
      </w:r>
      <w:proofErr w:type="spellEnd"/>
      <w:r>
        <w:t>, kein Nam’ auf Erden,</w:t>
      </w:r>
      <w:r>
        <w:br/>
        <w:t xml:space="preserve">es ist </w:t>
      </w:r>
      <w:proofErr w:type="spellStart"/>
      <w:r>
        <w:t>all’s</w:t>
      </w:r>
      <w:proofErr w:type="spellEnd"/>
      <w:r>
        <w:t xml:space="preserve"> ganz und gar dahin,</w:t>
      </w:r>
      <w:r>
        <w:br/>
        <w:t>wie Staub hat’s müssen werden.</w:t>
      </w:r>
    </w:p>
    <w:p w14:paraId="678D15EF" w14:textId="77777777" w:rsidR="00727C82" w:rsidRDefault="00727C82" w:rsidP="00727C82">
      <w:pPr>
        <w:pStyle w:val="StandardWeb"/>
        <w:spacing w:before="0" w:beforeAutospacing="0" w:after="150" w:afterAutospacing="0"/>
      </w:pPr>
      <w:r>
        <w:t>8. Wie kommt es doch? Das sag ich fein:</w:t>
      </w:r>
      <w:r>
        <w:br/>
        <w:t>der Herr ist selbst der Richter,</w:t>
      </w:r>
      <w:r>
        <w:br/>
        <w:t xml:space="preserve">er kennt den Weg der </w:t>
      </w:r>
      <w:proofErr w:type="spellStart"/>
      <w:r>
        <w:t>G’rechten</w:t>
      </w:r>
      <w:proofErr w:type="spellEnd"/>
      <w:r>
        <w:t xml:space="preserve"> sein,</w:t>
      </w:r>
      <w:r>
        <w:br/>
        <w:t>er ist der beiden Schlichter.</w:t>
      </w:r>
      <w:r>
        <w:br/>
        <w:t xml:space="preserve">Er </w:t>
      </w:r>
      <w:proofErr w:type="spellStart"/>
      <w:r>
        <w:t>scheid’t</w:t>
      </w:r>
      <w:proofErr w:type="spellEnd"/>
      <w:r>
        <w:t xml:space="preserve"> die </w:t>
      </w:r>
      <w:proofErr w:type="spellStart"/>
      <w:r>
        <w:t>Sein’n</w:t>
      </w:r>
      <w:proofErr w:type="spellEnd"/>
      <w:r>
        <w:t xml:space="preserve"> von Buben bös,</w:t>
      </w:r>
      <w:r>
        <w:br/>
        <w:t>die Gottlosen verderben</w:t>
      </w:r>
      <w:r>
        <w:br/>
        <w:t>mit ihrem Weg, Lehr’, Werken groß</w:t>
      </w:r>
      <w:r>
        <w:br/>
        <w:t>müssen sie ewig sterben.</w:t>
      </w:r>
    </w:p>
    <w:p w14:paraId="2A8F5D93" w14:textId="77777777" w:rsidR="00727C82" w:rsidRDefault="00727C82" w:rsidP="00727C82">
      <w:pPr>
        <w:pStyle w:val="StandardWeb"/>
        <w:spacing w:before="0" w:beforeAutospacing="0" w:after="150" w:afterAutospacing="0"/>
      </w:pPr>
      <w:r>
        <w:t xml:space="preserve">9. Ach Gott, </w:t>
      </w:r>
      <w:proofErr w:type="spellStart"/>
      <w:r>
        <w:t>laß</w:t>
      </w:r>
      <w:proofErr w:type="spellEnd"/>
      <w:r>
        <w:t xml:space="preserve"> mich sein in der Zahl,</w:t>
      </w:r>
      <w:r>
        <w:br/>
      </w:r>
      <w:proofErr w:type="spellStart"/>
      <w:r>
        <w:t>der’n</w:t>
      </w:r>
      <w:proofErr w:type="spellEnd"/>
      <w:r>
        <w:t xml:space="preserve"> Weg du kennest </w:t>
      </w:r>
      <w:proofErr w:type="spellStart"/>
      <w:r>
        <w:t>balde</w:t>
      </w:r>
      <w:proofErr w:type="spellEnd"/>
      <w:r>
        <w:t>,</w:t>
      </w:r>
      <w:r>
        <w:br/>
        <w:t>dieweil doch schwebet überall</w:t>
      </w:r>
      <w:r>
        <w:br/>
        <w:t xml:space="preserve">groß </w:t>
      </w:r>
      <w:proofErr w:type="spellStart"/>
      <w:r>
        <w:t>Sünd</w:t>
      </w:r>
      <w:proofErr w:type="spellEnd"/>
      <w:r>
        <w:t xml:space="preserve"> gar </w:t>
      </w:r>
      <w:proofErr w:type="spellStart"/>
      <w:r>
        <w:t>mannigfalte</w:t>
      </w:r>
      <w:proofErr w:type="spellEnd"/>
      <w:r>
        <w:t>.</w:t>
      </w:r>
      <w:r>
        <w:br/>
      </w:r>
      <w:proofErr w:type="spellStart"/>
      <w:r>
        <w:t>Laß</w:t>
      </w:r>
      <w:proofErr w:type="spellEnd"/>
      <w:r>
        <w:t xml:space="preserve"> mich </w:t>
      </w:r>
      <w:proofErr w:type="spellStart"/>
      <w:r>
        <w:t>g’wiß</w:t>
      </w:r>
      <w:proofErr w:type="spellEnd"/>
      <w:r>
        <w:t xml:space="preserve"> sein, </w:t>
      </w:r>
      <w:proofErr w:type="spellStart"/>
      <w:r>
        <w:t>daß</w:t>
      </w:r>
      <w:proofErr w:type="spellEnd"/>
      <w:r>
        <w:t xml:space="preserve"> ich bin dein,</w:t>
      </w:r>
      <w:r>
        <w:br/>
      </w:r>
      <w:proofErr w:type="spellStart"/>
      <w:r>
        <w:t>daß</w:t>
      </w:r>
      <w:proofErr w:type="spellEnd"/>
      <w:r>
        <w:t xml:space="preserve"> dir mein Tun gefalle,</w:t>
      </w:r>
      <w:r>
        <w:br/>
        <w:t>ob gleich die Welt vom Leben mein</w:t>
      </w:r>
      <w:r>
        <w:br/>
        <w:t xml:space="preserve">urteilt arg </w:t>
      </w:r>
      <w:proofErr w:type="spellStart"/>
      <w:r>
        <w:t>überalle</w:t>
      </w:r>
      <w:proofErr w:type="spellEnd"/>
      <w:r>
        <w:t>.</w:t>
      </w:r>
    </w:p>
    <w:p w14:paraId="22FA619E" w14:textId="77777777" w:rsidR="00727C82" w:rsidRDefault="00727C82" w:rsidP="00727C82">
      <w:pPr>
        <w:pStyle w:val="berschrift1"/>
      </w:pPr>
      <w:proofErr w:type="spellStart"/>
      <w:r w:rsidRPr="00727C82">
        <w:t>Wunderbarlich</w:t>
      </w:r>
      <w:proofErr w:type="spellEnd"/>
      <w:r w:rsidRPr="00727C82">
        <w:t xml:space="preserve"> ist Gottes </w:t>
      </w:r>
      <w:proofErr w:type="spellStart"/>
      <w:r w:rsidRPr="00727C82">
        <w:t>G’richt</w:t>
      </w:r>
      <w:proofErr w:type="spellEnd"/>
    </w:p>
    <w:p w14:paraId="7A7FB925" w14:textId="77777777" w:rsidR="00727C82" w:rsidRDefault="00727C82" w:rsidP="00727C82">
      <w:pPr>
        <w:pStyle w:val="StandardWeb"/>
        <w:spacing w:before="0" w:beforeAutospacing="0" w:after="150" w:afterAutospacing="0"/>
      </w:pPr>
      <w:r>
        <w:t xml:space="preserve">1. </w:t>
      </w:r>
      <w:proofErr w:type="spellStart"/>
      <w:r>
        <w:t>Wunderbarlich</w:t>
      </w:r>
      <w:proofErr w:type="spellEnd"/>
      <w:r>
        <w:t xml:space="preserve"> ist Gottes </w:t>
      </w:r>
      <w:proofErr w:type="spellStart"/>
      <w:r>
        <w:t>G’richt</w:t>
      </w:r>
      <w:proofErr w:type="spellEnd"/>
      <w:r>
        <w:t>,</w:t>
      </w:r>
      <w:r>
        <w:br/>
        <w:t>er tut nicht wie man sich’s versieht:</w:t>
      </w:r>
      <w:r>
        <w:br/>
        <w:t xml:space="preserve">er </w:t>
      </w:r>
      <w:proofErr w:type="spellStart"/>
      <w:r>
        <w:t>machet’s</w:t>
      </w:r>
      <w:proofErr w:type="spellEnd"/>
      <w:r>
        <w:t xml:space="preserve"> wie es ihm gefällt,</w:t>
      </w:r>
      <w:r>
        <w:br/>
        <w:t xml:space="preserve">sein Urteil ist nicht auf d’ Welt </w:t>
      </w:r>
      <w:proofErr w:type="spellStart"/>
      <w:r>
        <w:t>g’stellt</w:t>
      </w:r>
      <w:proofErr w:type="spellEnd"/>
      <w:r>
        <w:t>.</w:t>
      </w:r>
    </w:p>
    <w:p w14:paraId="10EEBCFA" w14:textId="77777777" w:rsidR="00727C82" w:rsidRDefault="00727C82" w:rsidP="00727C82">
      <w:pPr>
        <w:pStyle w:val="StandardWeb"/>
        <w:spacing w:before="0" w:beforeAutospacing="0" w:after="150" w:afterAutospacing="0"/>
      </w:pPr>
      <w:r>
        <w:t>2. Es geht nicht, wie wir’s denken tun,</w:t>
      </w:r>
      <w:r>
        <w:br/>
        <w:t>die Hoffnung uns betrüget nun.</w:t>
      </w:r>
      <w:r>
        <w:br/>
        <w:t xml:space="preserve">Was man nicht meint, gewöhnlich </w:t>
      </w:r>
      <w:proofErr w:type="spellStart"/>
      <w:r>
        <w:t>g’schieht</w:t>
      </w:r>
      <w:proofErr w:type="spellEnd"/>
      <w:r>
        <w:t>,</w:t>
      </w:r>
      <w:r>
        <w:br/>
        <w:t>all Menschenrat gar bald verbleicht.</w:t>
      </w:r>
    </w:p>
    <w:p w14:paraId="31D4721A" w14:textId="77777777" w:rsidR="00727C82" w:rsidRDefault="00727C82" w:rsidP="00727C82">
      <w:pPr>
        <w:pStyle w:val="StandardWeb"/>
        <w:spacing w:before="0" w:beforeAutospacing="0" w:after="150" w:afterAutospacing="0"/>
      </w:pPr>
      <w:r>
        <w:t>3. Was uns gut dünkt, vernichtet Gott</w:t>
      </w:r>
      <w:r>
        <w:br/>
        <w:t>und hält unser Klugheit für Spott.</w:t>
      </w:r>
      <w:r>
        <w:br/>
        <w:t>Was uns als nichts ansehen tut,</w:t>
      </w:r>
      <w:r>
        <w:br/>
      </w:r>
      <w:proofErr w:type="spellStart"/>
      <w:r>
        <w:t>dasselb</w:t>
      </w:r>
      <w:proofErr w:type="spellEnd"/>
      <w:r>
        <w:t xml:space="preserve"> geschieht. </w:t>
      </w:r>
      <w:proofErr w:type="spellStart"/>
      <w:r>
        <w:t>Solch’s</w:t>
      </w:r>
      <w:proofErr w:type="spellEnd"/>
      <w:r>
        <w:t xml:space="preserve"> halt in Hut,</w:t>
      </w:r>
    </w:p>
    <w:p w14:paraId="3E2A1A86" w14:textId="77777777" w:rsidR="00727C82" w:rsidRDefault="00727C82" w:rsidP="00727C82">
      <w:pPr>
        <w:pStyle w:val="StandardWeb"/>
        <w:spacing w:before="0" w:beforeAutospacing="0" w:after="150" w:afterAutospacing="0"/>
      </w:pPr>
      <w:r>
        <w:t>4. Und richte deine Meinung drauf,</w:t>
      </w:r>
      <w:r>
        <w:br/>
        <w:t>und also Gottes Zorn entlauf.</w:t>
      </w:r>
      <w:r>
        <w:br/>
        <w:t>Dem Herren du allein vertrau,</w:t>
      </w:r>
      <w:r>
        <w:br/>
        <w:t>auf keine Menschenhilfe bau.</w:t>
      </w:r>
    </w:p>
    <w:p w14:paraId="704860AA" w14:textId="77777777" w:rsidR="00727C82" w:rsidRDefault="00727C82" w:rsidP="00727C82">
      <w:pPr>
        <w:pStyle w:val="StandardWeb"/>
        <w:spacing w:before="0" w:beforeAutospacing="0" w:after="150" w:afterAutospacing="0"/>
      </w:pPr>
      <w:r>
        <w:t xml:space="preserve">5. Wer Gott vertraut, </w:t>
      </w:r>
      <w:proofErr w:type="spellStart"/>
      <w:r>
        <w:t>derselb</w:t>
      </w:r>
      <w:proofErr w:type="spellEnd"/>
      <w:r>
        <w:t>’ besteht,</w:t>
      </w:r>
      <w:r>
        <w:br/>
        <w:t>sonst fällt alles, dorrt und vergeht.</w:t>
      </w:r>
      <w:r>
        <w:br/>
        <w:t xml:space="preserve">Das sei dir </w:t>
      </w:r>
      <w:proofErr w:type="spellStart"/>
      <w:r>
        <w:t>g’sagt</w:t>
      </w:r>
      <w:proofErr w:type="spellEnd"/>
      <w:r>
        <w:t xml:space="preserve"> zu dieser Zeit,</w:t>
      </w:r>
      <w:r>
        <w:br/>
        <w:t>da Gottes Zorn auf Erden liegt.</w:t>
      </w:r>
    </w:p>
    <w:p w14:paraId="41D85073" w14:textId="70B2B7C2" w:rsidR="002F216B" w:rsidRDefault="002F216B" w:rsidP="002F216B">
      <w:pPr>
        <w:pStyle w:val="berschrift1"/>
      </w:pPr>
      <w:proofErr w:type="spellStart"/>
      <w:r w:rsidRPr="002F216B">
        <w:t>Schlußlied</w:t>
      </w:r>
      <w:proofErr w:type="spellEnd"/>
      <w:r w:rsidRPr="002F216B">
        <w:t>.</w:t>
      </w:r>
    </w:p>
    <w:p w14:paraId="22932D90"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Style w:val="Hervorhebung"/>
          <w:rFonts w:ascii="Helvetica" w:eastAsiaTheme="majorEastAsia" w:hAnsi="Helvetica" w:cs="Helvetica"/>
          <w:color w:val="333333"/>
          <w:sz w:val="21"/>
          <w:szCs w:val="21"/>
        </w:rPr>
        <w:t>Nach eigener Melodie fünfstimmig gesetzt.</w:t>
      </w:r>
    </w:p>
    <w:p w14:paraId="0347A25E"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Gott dir sei Dank, Lob, Preis und Ehr.</w:t>
      </w:r>
      <w:r>
        <w:rPr>
          <w:rFonts w:ascii="Helvetica" w:hAnsi="Helvetica" w:cs="Helvetica"/>
          <w:color w:val="333333"/>
          <w:sz w:val="21"/>
          <w:szCs w:val="21"/>
        </w:rPr>
        <w:br/>
        <w:t>Erhalt uns nun bei deiner Lehr,</w:t>
      </w:r>
      <w:r>
        <w:rPr>
          <w:rFonts w:ascii="Helvetica" w:hAnsi="Helvetica" w:cs="Helvetica"/>
          <w:color w:val="333333"/>
          <w:sz w:val="21"/>
          <w:szCs w:val="21"/>
        </w:rPr>
        <w:br/>
        <w:t>Und unser Herz zu dir bekehr.</w:t>
      </w:r>
    </w:p>
    <w:p w14:paraId="6E2C9456" w14:textId="77777777" w:rsidR="002F216B" w:rsidRDefault="002F216B" w:rsidP="002F216B">
      <w:pPr>
        <w:pStyle w:val="StandardWeb"/>
        <w:shd w:val="clear" w:color="auto" w:fill="FFFFFF"/>
        <w:spacing w:before="0" w:beforeAutospacing="0" w:after="150" w:afterAutospacing="0"/>
        <w:rPr>
          <w:rFonts w:ascii="Helvetica" w:hAnsi="Helvetica" w:cs="Helvetica"/>
          <w:color w:val="333333"/>
          <w:sz w:val="21"/>
          <w:szCs w:val="21"/>
        </w:rPr>
      </w:pPr>
      <w:proofErr w:type="spellStart"/>
      <w:r>
        <w:rPr>
          <w:rStyle w:val="Hervorhebung"/>
          <w:rFonts w:ascii="Helvetica" w:eastAsiaTheme="majorEastAsia" w:hAnsi="Helvetica" w:cs="Helvetica"/>
          <w:color w:val="333333"/>
          <w:sz w:val="21"/>
          <w:szCs w:val="21"/>
        </w:rPr>
        <w:t>Anmerk</w:t>
      </w:r>
      <w:proofErr w:type="spellEnd"/>
      <w:r>
        <w:rPr>
          <w:rStyle w:val="Hervorhebung"/>
          <w:rFonts w:ascii="Helvetica" w:eastAsiaTheme="majorEastAsia" w:hAnsi="Helvetica" w:cs="Helvetica"/>
          <w:color w:val="333333"/>
          <w:sz w:val="21"/>
          <w:szCs w:val="21"/>
        </w:rPr>
        <w:t xml:space="preserve">. Dies ist das alte Deo </w:t>
      </w:r>
      <w:proofErr w:type="spellStart"/>
      <w:r>
        <w:rPr>
          <w:rStyle w:val="Hervorhebung"/>
          <w:rFonts w:ascii="Helvetica" w:eastAsiaTheme="majorEastAsia" w:hAnsi="Helvetica" w:cs="Helvetica"/>
          <w:color w:val="333333"/>
          <w:sz w:val="21"/>
          <w:szCs w:val="21"/>
        </w:rPr>
        <w:t>dicamus</w:t>
      </w:r>
      <w:proofErr w:type="spellEnd"/>
      <w:r>
        <w:rPr>
          <w:rStyle w:val="Hervorhebung"/>
          <w:rFonts w:ascii="Helvetica" w:eastAsiaTheme="majorEastAsia" w:hAnsi="Helvetica" w:cs="Helvetica"/>
          <w:color w:val="333333"/>
          <w:sz w:val="21"/>
          <w:szCs w:val="21"/>
        </w:rPr>
        <w:t xml:space="preserve"> </w:t>
      </w:r>
      <w:proofErr w:type="spellStart"/>
      <w:r>
        <w:rPr>
          <w:rStyle w:val="Hervorhebung"/>
          <w:rFonts w:ascii="Helvetica" w:eastAsiaTheme="majorEastAsia" w:hAnsi="Helvetica" w:cs="Helvetica"/>
          <w:color w:val="333333"/>
          <w:sz w:val="21"/>
          <w:szCs w:val="21"/>
        </w:rPr>
        <w:t>gratias</w:t>
      </w:r>
      <w:proofErr w:type="spellEnd"/>
      <w:r>
        <w:rPr>
          <w:rStyle w:val="Hervorhebung"/>
          <w:rFonts w:ascii="Helvetica" w:eastAsiaTheme="majorEastAsia" w:hAnsi="Helvetica" w:cs="Helvetica"/>
          <w:color w:val="333333"/>
          <w:sz w:val="21"/>
          <w:szCs w:val="21"/>
        </w:rPr>
        <w:t xml:space="preserve">, mit welchem man, nachdem Alles im Einzelnen schon gebetet, gesungen und </w:t>
      </w:r>
      <w:proofErr w:type="spellStart"/>
      <w:r>
        <w:rPr>
          <w:rStyle w:val="Hervorhebung"/>
          <w:rFonts w:ascii="Helvetica" w:eastAsiaTheme="majorEastAsia" w:hAnsi="Helvetica" w:cs="Helvetica"/>
          <w:color w:val="333333"/>
          <w:sz w:val="21"/>
          <w:szCs w:val="21"/>
        </w:rPr>
        <w:t>gethan</w:t>
      </w:r>
      <w:proofErr w:type="spellEnd"/>
      <w:r>
        <w:rPr>
          <w:rStyle w:val="Hervorhebung"/>
          <w:rFonts w:ascii="Helvetica" w:eastAsiaTheme="majorEastAsia" w:hAnsi="Helvetica" w:cs="Helvetica"/>
          <w:color w:val="333333"/>
          <w:sz w:val="21"/>
          <w:szCs w:val="21"/>
        </w:rPr>
        <w:t xml:space="preserve"> ist, zuletzt am Abend den Gottesdienst beschließt.</w:t>
      </w:r>
    </w:p>
    <w:p w14:paraId="61EC5156" w14:textId="77777777" w:rsidR="00BD71A4" w:rsidRDefault="00BD71A4">
      <w:pPr>
        <w:spacing w:after="0" w:line="240" w:lineRule="auto"/>
        <w:rPr>
          <w:rFonts w:eastAsia="Times New Roman"/>
          <w:b/>
          <w:bCs/>
          <w:color w:val="000000"/>
          <w:kern w:val="36"/>
          <w:sz w:val="36"/>
          <w:szCs w:val="48"/>
          <w:lang w:eastAsia="de-DE"/>
        </w:rPr>
      </w:pPr>
      <w:r>
        <w:br w:type="page"/>
      </w:r>
    </w:p>
    <w:p w14:paraId="41F92ECD" w14:textId="77777777" w:rsidR="00D5498D" w:rsidRPr="00D5498D" w:rsidRDefault="00D5498D" w:rsidP="008E63BE">
      <w:pPr>
        <w:pStyle w:val="berschrift1"/>
      </w:pPr>
      <w:r w:rsidRPr="00D5498D">
        <w:t>Quellen:</w:t>
      </w:r>
    </w:p>
    <w:p w14:paraId="0F85512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887277A" w14:textId="77777777" w:rsidR="00BD71A4" w:rsidRDefault="006777B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40232C9" w14:textId="77777777" w:rsidR="00BD71A4" w:rsidRDefault="006777B2"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23631D17" w14:textId="77777777" w:rsidR="00BD71A4" w:rsidRDefault="006777B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2C5FCD8E" w14:textId="77777777" w:rsidR="00BD71A4" w:rsidRDefault="006777B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725D7E0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7B8AA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6980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858AC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228CDBB" w14:textId="77777777" w:rsidR="00082307" w:rsidRDefault="00BD71A4" w:rsidP="00BD71A4">
      <w:pPr>
        <w:pStyle w:val="berschrift1"/>
      </w:pPr>
      <w:r>
        <w:t>Spendenaufruf</w:t>
      </w:r>
    </w:p>
    <w:p w14:paraId="72693A9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9F909B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F6D3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518DE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0B651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E316743" w14:textId="77777777" w:rsidR="00BD71A4" w:rsidRDefault="006777B2"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8535B9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00EE93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BAD57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40FB9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3F27F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A69C5"/>
    <w:multiLevelType w:val="multilevel"/>
    <w:tmpl w:val="DC3C6B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65518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60"/>
    <w:rsid w:val="000700B0"/>
    <w:rsid w:val="00082307"/>
    <w:rsid w:val="000C66E5"/>
    <w:rsid w:val="000D088F"/>
    <w:rsid w:val="00122BD9"/>
    <w:rsid w:val="001B451A"/>
    <w:rsid w:val="001F54C4"/>
    <w:rsid w:val="0022039F"/>
    <w:rsid w:val="00272484"/>
    <w:rsid w:val="00297F83"/>
    <w:rsid w:val="002A51DA"/>
    <w:rsid w:val="002E6D11"/>
    <w:rsid w:val="002F216B"/>
    <w:rsid w:val="002F5F04"/>
    <w:rsid w:val="00381C0C"/>
    <w:rsid w:val="00493B65"/>
    <w:rsid w:val="00537F59"/>
    <w:rsid w:val="00636F93"/>
    <w:rsid w:val="006777B2"/>
    <w:rsid w:val="007166CE"/>
    <w:rsid w:val="00727C82"/>
    <w:rsid w:val="00737EF6"/>
    <w:rsid w:val="00760119"/>
    <w:rsid w:val="007E1779"/>
    <w:rsid w:val="0083667B"/>
    <w:rsid w:val="008D7463"/>
    <w:rsid w:val="008E417E"/>
    <w:rsid w:val="008E63BE"/>
    <w:rsid w:val="00AA2060"/>
    <w:rsid w:val="00B365E5"/>
    <w:rsid w:val="00BD71A4"/>
    <w:rsid w:val="00C35859"/>
    <w:rsid w:val="00CC4EAC"/>
    <w:rsid w:val="00D14D4F"/>
    <w:rsid w:val="00D5498D"/>
    <w:rsid w:val="00D56329"/>
    <w:rsid w:val="00DB7058"/>
    <w:rsid w:val="00DC3900"/>
    <w:rsid w:val="00DF61FA"/>
    <w:rsid w:val="00E46EF8"/>
    <w:rsid w:val="00FB6C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06A7"/>
  <w15:chartTrackingRefBased/>
  <w15:docId w15:val="{3D0E1C73-CA9D-498C-9A64-6E8FEB99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menu-item">
    <w:name w:val="menu-item"/>
    <w:basedOn w:val="Standard"/>
    <w:rsid w:val="002F216B"/>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F216B"/>
    <w:rPr>
      <w:i/>
      <w:iCs/>
    </w:rPr>
  </w:style>
  <w:style w:type="character" w:customStyle="1" w:styleId="posted-on">
    <w:name w:val="posted-on"/>
    <w:basedOn w:val="Absatz-Standardschriftart"/>
    <w:rsid w:val="002F216B"/>
  </w:style>
  <w:style w:type="character" w:customStyle="1" w:styleId="cat-links">
    <w:name w:val="cat-links"/>
    <w:basedOn w:val="Absatz-Standardschriftart"/>
    <w:rsid w:val="002F216B"/>
  </w:style>
  <w:style w:type="character" w:customStyle="1" w:styleId="tags-links">
    <w:name w:val="tags-links"/>
    <w:basedOn w:val="Absatz-Standardschriftart"/>
    <w:rsid w:val="002F216B"/>
  </w:style>
  <w:style w:type="character" w:customStyle="1" w:styleId="comments-link">
    <w:name w:val="comments-link"/>
    <w:basedOn w:val="Absatz-Standardschriftart"/>
    <w:rsid w:val="002F216B"/>
  </w:style>
  <w:style w:type="paragraph" w:customStyle="1" w:styleId="msonormal0">
    <w:name w:val="msonormal"/>
    <w:basedOn w:val="Standard"/>
    <w:rsid w:val="002F216B"/>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2F216B"/>
    <w:rPr>
      <w:color w:val="800080"/>
      <w:u w:val="single"/>
    </w:rPr>
  </w:style>
  <w:style w:type="character" w:customStyle="1" w:styleId="glyphicon">
    <w:name w:val="glyphicon"/>
    <w:basedOn w:val="Absatz-Standardschriftart"/>
    <w:rsid w:val="002F216B"/>
  </w:style>
  <w:style w:type="character" w:customStyle="1" w:styleId="byline">
    <w:name w:val="byline"/>
    <w:basedOn w:val="Absatz-Standardschriftart"/>
    <w:rsid w:val="002F216B"/>
  </w:style>
  <w:style w:type="character" w:customStyle="1" w:styleId="fa">
    <w:name w:val="fa"/>
    <w:basedOn w:val="Absatz-Standardschriftart"/>
    <w:rsid w:val="002F2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3930016">
      <w:bodyDiv w:val="1"/>
      <w:marLeft w:val="0"/>
      <w:marRight w:val="0"/>
      <w:marTop w:val="0"/>
      <w:marBottom w:val="0"/>
      <w:divBdr>
        <w:top w:val="none" w:sz="0" w:space="0" w:color="auto"/>
        <w:left w:val="none" w:sz="0" w:space="0" w:color="auto"/>
        <w:bottom w:val="none" w:sz="0" w:space="0" w:color="auto"/>
        <w:right w:val="none" w:sz="0" w:space="0" w:color="auto"/>
      </w:divBdr>
      <w:divsChild>
        <w:div w:id="1066492302">
          <w:marLeft w:val="0"/>
          <w:marRight w:val="0"/>
          <w:marTop w:val="0"/>
          <w:marBottom w:val="0"/>
          <w:divBdr>
            <w:top w:val="none" w:sz="0" w:space="0" w:color="auto"/>
            <w:left w:val="none" w:sz="0" w:space="0" w:color="auto"/>
            <w:bottom w:val="none" w:sz="0" w:space="0" w:color="auto"/>
            <w:right w:val="none" w:sz="0" w:space="0" w:color="auto"/>
          </w:divBdr>
        </w:div>
        <w:div w:id="576480589">
          <w:marLeft w:val="0"/>
          <w:marRight w:val="0"/>
          <w:marTop w:val="0"/>
          <w:marBottom w:val="0"/>
          <w:divBdr>
            <w:top w:val="none" w:sz="0" w:space="0" w:color="auto"/>
            <w:left w:val="none" w:sz="0" w:space="0" w:color="auto"/>
            <w:bottom w:val="none" w:sz="0" w:space="0" w:color="auto"/>
            <w:right w:val="none" w:sz="0" w:space="0" w:color="auto"/>
          </w:divBdr>
        </w:div>
        <w:div w:id="1827477284">
          <w:marLeft w:val="0"/>
          <w:marRight w:val="0"/>
          <w:marTop w:val="0"/>
          <w:marBottom w:val="0"/>
          <w:divBdr>
            <w:top w:val="none" w:sz="0" w:space="0" w:color="auto"/>
            <w:left w:val="none" w:sz="0" w:space="0" w:color="auto"/>
            <w:bottom w:val="none" w:sz="0" w:space="0" w:color="auto"/>
            <w:right w:val="none" w:sz="0" w:space="0" w:color="auto"/>
          </w:divBdr>
        </w:div>
        <w:div w:id="1466581397">
          <w:marLeft w:val="0"/>
          <w:marRight w:val="0"/>
          <w:marTop w:val="0"/>
          <w:marBottom w:val="0"/>
          <w:divBdr>
            <w:top w:val="none" w:sz="0" w:space="0" w:color="auto"/>
            <w:left w:val="none" w:sz="0" w:space="0" w:color="auto"/>
            <w:bottom w:val="none" w:sz="0" w:space="0" w:color="auto"/>
            <w:right w:val="none" w:sz="0" w:space="0" w:color="auto"/>
          </w:divBdr>
        </w:div>
        <w:div w:id="325787254">
          <w:marLeft w:val="0"/>
          <w:marRight w:val="0"/>
          <w:marTop w:val="0"/>
          <w:marBottom w:val="0"/>
          <w:divBdr>
            <w:top w:val="none" w:sz="0" w:space="0" w:color="auto"/>
            <w:left w:val="none" w:sz="0" w:space="0" w:color="auto"/>
            <w:bottom w:val="none" w:sz="0" w:space="0" w:color="auto"/>
            <w:right w:val="none" w:sz="0" w:space="0" w:color="auto"/>
          </w:divBdr>
        </w:div>
        <w:div w:id="941884864">
          <w:marLeft w:val="0"/>
          <w:marRight w:val="0"/>
          <w:marTop w:val="0"/>
          <w:marBottom w:val="0"/>
          <w:divBdr>
            <w:top w:val="none" w:sz="0" w:space="0" w:color="auto"/>
            <w:left w:val="none" w:sz="0" w:space="0" w:color="auto"/>
            <w:bottom w:val="none" w:sz="0" w:space="0" w:color="auto"/>
            <w:right w:val="none" w:sz="0" w:space="0" w:color="auto"/>
          </w:divBdr>
        </w:div>
        <w:div w:id="732628204">
          <w:marLeft w:val="0"/>
          <w:marRight w:val="0"/>
          <w:marTop w:val="0"/>
          <w:marBottom w:val="0"/>
          <w:divBdr>
            <w:top w:val="none" w:sz="0" w:space="0" w:color="auto"/>
            <w:left w:val="none" w:sz="0" w:space="0" w:color="auto"/>
            <w:bottom w:val="none" w:sz="0" w:space="0" w:color="auto"/>
            <w:right w:val="none" w:sz="0" w:space="0" w:color="auto"/>
          </w:divBdr>
        </w:div>
        <w:div w:id="1665551805">
          <w:marLeft w:val="0"/>
          <w:marRight w:val="0"/>
          <w:marTop w:val="0"/>
          <w:marBottom w:val="0"/>
          <w:divBdr>
            <w:top w:val="none" w:sz="0" w:space="0" w:color="auto"/>
            <w:left w:val="none" w:sz="0" w:space="0" w:color="auto"/>
            <w:bottom w:val="none" w:sz="0" w:space="0" w:color="auto"/>
            <w:right w:val="none" w:sz="0" w:space="0" w:color="auto"/>
          </w:divBdr>
        </w:div>
        <w:div w:id="1472478078">
          <w:marLeft w:val="0"/>
          <w:marRight w:val="0"/>
          <w:marTop w:val="0"/>
          <w:marBottom w:val="0"/>
          <w:divBdr>
            <w:top w:val="none" w:sz="0" w:space="0" w:color="auto"/>
            <w:left w:val="none" w:sz="0" w:space="0" w:color="auto"/>
            <w:bottom w:val="none" w:sz="0" w:space="0" w:color="auto"/>
            <w:right w:val="none" w:sz="0" w:space="0" w:color="auto"/>
          </w:divBdr>
        </w:div>
        <w:div w:id="2002349475">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4580164">
      <w:bodyDiv w:val="1"/>
      <w:marLeft w:val="0"/>
      <w:marRight w:val="0"/>
      <w:marTop w:val="0"/>
      <w:marBottom w:val="0"/>
      <w:divBdr>
        <w:top w:val="none" w:sz="0" w:space="0" w:color="auto"/>
        <w:left w:val="none" w:sz="0" w:space="0" w:color="auto"/>
        <w:bottom w:val="none" w:sz="0" w:space="0" w:color="auto"/>
        <w:right w:val="none" w:sz="0" w:space="0" w:color="auto"/>
      </w:divBdr>
      <w:divsChild>
        <w:div w:id="1826701713">
          <w:marLeft w:val="0"/>
          <w:marRight w:val="0"/>
          <w:marTop w:val="0"/>
          <w:marBottom w:val="0"/>
          <w:divBdr>
            <w:top w:val="none" w:sz="0" w:space="0" w:color="auto"/>
            <w:left w:val="none" w:sz="0" w:space="0" w:color="auto"/>
            <w:bottom w:val="none" w:sz="0" w:space="0" w:color="auto"/>
            <w:right w:val="none" w:sz="0" w:space="0" w:color="auto"/>
          </w:divBdr>
        </w:div>
        <w:div w:id="29304025">
          <w:marLeft w:val="0"/>
          <w:marRight w:val="0"/>
          <w:marTop w:val="0"/>
          <w:marBottom w:val="0"/>
          <w:divBdr>
            <w:top w:val="none" w:sz="0" w:space="0" w:color="auto"/>
            <w:left w:val="none" w:sz="0" w:space="0" w:color="auto"/>
            <w:bottom w:val="none" w:sz="0" w:space="0" w:color="auto"/>
            <w:right w:val="none" w:sz="0" w:space="0" w:color="auto"/>
          </w:divBdr>
        </w:div>
        <w:div w:id="907425481">
          <w:marLeft w:val="0"/>
          <w:marRight w:val="0"/>
          <w:marTop w:val="0"/>
          <w:marBottom w:val="0"/>
          <w:divBdr>
            <w:top w:val="none" w:sz="0" w:space="0" w:color="auto"/>
            <w:left w:val="none" w:sz="0" w:space="0" w:color="auto"/>
            <w:bottom w:val="none" w:sz="0" w:space="0" w:color="auto"/>
            <w:right w:val="none" w:sz="0" w:space="0" w:color="auto"/>
          </w:divBdr>
        </w:div>
        <w:div w:id="1640644118">
          <w:marLeft w:val="0"/>
          <w:marRight w:val="0"/>
          <w:marTop w:val="0"/>
          <w:marBottom w:val="0"/>
          <w:divBdr>
            <w:top w:val="none" w:sz="0" w:space="0" w:color="auto"/>
            <w:left w:val="none" w:sz="0" w:space="0" w:color="auto"/>
            <w:bottom w:val="none" w:sz="0" w:space="0" w:color="auto"/>
            <w:right w:val="none" w:sz="0" w:space="0" w:color="auto"/>
          </w:divBdr>
        </w:div>
        <w:div w:id="1299727099">
          <w:marLeft w:val="0"/>
          <w:marRight w:val="0"/>
          <w:marTop w:val="0"/>
          <w:marBottom w:val="0"/>
          <w:divBdr>
            <w:top w:val="none" w:sz="0" w:space="0" w:color="auto"/>
            <w:left w:val="none" w:sz="0" w:space="0" w:color="auto"/>
            <w:bottom w:val="none" w:sz="0" w:space="0" w:color="auto"/>
            <w:right w:val="none" w:sz="0" w:space="0" w:color="auto"/>
          </w:divBdr>
          <w:divsChild>
            <w:div w:id="1824542194">
              <w:marLeft w:val="0"/>
              <w:marRight w:val="0"/>
              <w:marTop w:val="0"/>
              <w:marBottom w:val="0"/>
              <w:divBdr>
                <w:top w:val="none" w:sz="0" w:space="0" w:color="auto"/>
                <w:left w:val="none" w:sz="0" w:space="0" w:color="auto"/>
                <w:bottom w:val="none" w:sz="0" w:space="0" w:color="auto"/>
                <w:right w:val="none" w:sz="0" w:space="0" w:color="auto"/>
              </w:divBdr>
            </w:div>
          </w:divsChild>
        </w:div>
        <w:div w:id="554894169">
          <w:marLeft w:val="0"/>
          <w:marRight w:val="0"/>
          <w:marTop w:val="0"/>
          <w:marBottom w:val="0"/>
          <w:divBdr>
            <w:top w:val="none" w:sz="0" w:space="0" w:color="auto"/>
            <w:left w:val="none" w:sz="0" w:space="0" w:color="auto"/>
            <w:bottom w:val="none" w:sz="0" w:space="0" w:color="auto"/>
            <w:right w:val="none" w:sz="0" w:space="0" w:color="auto"/>
          </w:divBdr>
        </w:div>
        <w:div w:id="872038991">
          <w:marLeft w:val="0"/>
          <w:marRight w:val="0"/>
          <w:marTop w:val="0"/>
          <w:marBottom w:val="0"/>
          <w:divBdr>
            <w:top w:val="none" w:sz="0" w:space="0" w:color="auto"/>
            <w:left w:val="none" w:sz="0" w:space="0" w:color="auto"/>
            <w:bottom w:val="none" w:sz="0" w:space="0" w:color="auto"/>
            <w:right w:val="none" w:sz="0" w:space="0" w:color="auto"/>
          </w:divBdr>
          <w:divsChild>
            <w:div w:id="1858687910">
              <w:marLeft w:val="0"/>
              <w:marRight w:val="0"/>
              <w:marTop w:val="0"/>
              <w:marBottom w:val="0"/>
              <w:divBdr>
                <w:top w:val="none" w:sz="0" w:space="0" w:color="auto"/>
                <w:left w:val="none" w:sz="0" w:space="0" w:color="auto"/>
                <w:bottom w:val="none" w:sz="0" w:space="0" w:color="auto"/>
                <w:right w:val="none" w:sz="0" w:space="0" w:color="auto"/>
              </w:divBdr>
            </w:div>
          </w:divsChild>
        </w:div>
        <w:div w:id="1990212526">
          <w:marLeft w:val="0"/>
          <w:marRight w:val="0"/>
          <w:marTop w:val="0"/>
          <w:marBottom w:val="0"/>
          <w:divBdr>
            <w:top w:val="none" w:sz="0" w:space="0" w:color="auto"/>
            <w:left w:val="none" w:sz="0" w:space="0" w:color="auto"/>
            <w:bottom w:val="none" w:sz="0" w:space="0" w:color="auto"/>
            <w:right w:val="none" w:sz="0" w:space="0" w:color="auto"/>
          </w:divBdr>
        </w:div>
        <w:div w:id="767577800">
          <w:marLeft w:val="0"/>
          <w:marRight w:val="0"/>
          <w:marTop w:val="0"/>
          <w:marBottom w:val="0"/>
          <w:divBdr>
            <w:top w:val="none" w:sz="0" w:space="0" w:color="auto"/>
            <w:left w:val="none" w:sz="0" w:space="0" w:color="auto"/>
            <w:bottom w:val="none" w:sz="0" w:space="0" w:color="auto"/>
            <w:right w:val="none" w:sz="0" w:space="0" w:color="auto"/>
          </w:divBdr>
        </w:div>
        <w:div w:id="192958019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3685740">
      <w:bodyDiv w:val="1"/>
      <w:marLeft w:val="0"/>
      <w:marRight w:val="0"/>
      <w:marTop w:val="0"/>
      <w:marBottom w:val="0"/>
      <w:divBdr>
        <w:top w:val="none" w:sz="0" w:space="0" w:color="auto"/>
        <w:left w:val="none" w:sz="0" w:space="0" w:color="auto"/>
        <w:bottom w:val="none" w:sz="0" w:space="0" w:color="auto"/>
        <w:right w:val="none" w:sz="0" w:space="0" w:color="auto"/>
      </w:divBdr>
      <w:divsChild>
        <w:div w:id="1321233778">
          <w:marLeft w:val="0"/>
          <w:marRight w:val="0"/>
          <w:marTop w:val="0"/>
          <w:marBottom w:val="0"/>
          <w:divBdr>
            <w:top w:val="none" w:sz="0" w:space="0" w:color="auto"/>
            <w:left w:val="none" w:sz="0" w:space="0" w:color="auto"/>
            <w:bottom w:val="none" w:sz="0" w:space="0" w:color="auto"/>
            <w:right w:val="none" w:sz="0" w:space="0" w:color="auto"/>
          </w:divBdr>
          <w:divsChild>
            <w:div w:id="413167719">
              <w:marLeft w:val="-225"/>
              <w:marRight w:val="-225"/>
              <w:marTop w:val="0"/>
              <w:marBottom w:val="0"/>
              <w:divBdr>
                <w:top w:val="none" w:sz="0" w:space="0" w:color="auto"/>
                <w:left w:val="none" w:sz="0" w:space="0" w:color="auto"/>
                <w:bottom w:val="none" w:sz="0" w:space="0" w:color="auto"/>
                <w:right w:val="none" w:sz="0" w:space="0" w:color="auto"/>
              </w:divBdr>
              <w:divsChild>
                <w:div w:id="107821925">
                  <w:marLeft w:val="0"/>
                  <w:marRight w:val="0"/>
                  <w:marTop w:val="0"/>
                  <w:marBottom w:val="0"/>
                  <w:divBdr>
                    <w:top w:val="none" w:sz="0" w:space="0" w:color="auto"/>
                    <w:left w:val="none" w:sz="0" w:space="0" w:color="auto"/>
                    <w:bottom w:val="none" w:sz="0" w:space="0" w:color="auto"/>
                    <w:right w:val="none" w:sz="0" w:space="0" w:color="auto"/>
                  </w:divBdr>
                  <w:divsChild>
                    <w:div w:id="9034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45824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225"/>
              <w:marRight w:val="-225"/>
              <w:marTop w:val="0"/>
              <w:marBottom w:val="0"/>
              <w:divBdr>
                <w:top w:val="none" w:sz="0" w:space="0" w:color="auto"/>
                <w:left w:val="none" w:sz="0" w:space="0" w:color="auto"/>
                <w:bottom w:val="none" w:sz="0" w:space="0" w:color="auto"/>
                <w:right w:val="none" w:sz="0" w:space="0" w:color="auto"/>
              </w:divBdr>
              <w:divsChild>
                <w:div w:id="1834684116">
                  <w:marLeft w:val="0"/>
                  <w:marRight w:val="0"/>
                  <w:marTop w:val="0"/>
                  <w:marBottom w:val="0"/>
                  <w:divBdr>
                    <w:top w:val="none" w:sz="0" w:space="0" w:color="auto"/>
                    <w:left w:val="none" w:sz="0" w:space="0" w:color="auto"/>
                    <w:bottom w:val="none" w:sz="0" w:space="0" w:color="auto"/>
                    <w:right w:val="none" w:sz="0" w:space="0" w:color="auto"/>
                  </w:divBdr>
                  <w:divsChild>
                    <w:div w:id="558251088">
                      <w:marLeft w:val="0"/>
                      <w:marRight w:val="0"/>
                      <w:marTop w:val="0"/>
                      <w:marBottom w:val="300"/>
                      <w:divBdr>
                        <w:top w:val="single" w:sz="6" w:space="0" w:color="E7E7E7"/>
                        <w:left w:val="single" w:sz="6" w:space="0" w:color="E7E7E7"/>
                        <w:bottom w:val="single" w:sz="6" w:space="0" w:color="E7E7E7"/>
                        <w:right w:val="single" w:sz="6" w:space="0" w:color="E7E7E7"/>
                      </w:divBdr>
                      <w:divsChild>
                        <w:div w:id="196282863">
                          <w:marLeft w:val="0"/>
                          <w:marRight w:val="0"/>
                          <w:marTop w:val="0"/>
                          <w:marBottom w:val="0"/>
                          <w:divBdr>
                            <w:top w:val="none" w:sz="0" w:space="0" w:color="auto"/>
                            <w:left w:val="none" w:sz="0" w:space="11" w:color="E7E7E7"/>
                            <w:bottom w:val="none" w:sz="0" w:space="0" w:color="E7E7E7"/>
                            <w:right w:val="none" w:sz="0" w:space="11" w:color="E7E7E7"/>
                          </w:divBdr>
                        </w:div>
                      </w:divsChild>
                    </w:div>
                  </w:divsChild>
                </w:div>
              </w:divsChild>
            </w:div>
          </w:divsChild>
        </w:div>
        <w:div w:id="136997351">
          <w:marLeft w:val="0"/>
          <w:marRight w:val="0"/>
          <w:marTop w:val="0"/>
          <w:marBottom w:val="0"/>
          <w:divBdr>
            <w:top w:val="none" w:sz="0" w:space="0" w:color="auto"/>
            <w:left w:val="none" w:sz="0" w:space="0" w:color="auto"/>
            <w:bottom w:val="none" w:sz="0" w:space="0" w:color="auto"/>
            <w:right w:val="none" w:sz="0" w:space="0" w:color="auto"/>
          </w:divBdr>
          <w:divsChild>
            <w:div w:id="2022003124">
              <w:marLeft w:val="0"/>
              <w:marRight w:val="0"/>
              <w:marTop w:val="0"/>
              <w:marBottom w:val="0"/>
              <w:divBdr>
                <w:top w:val="none" w:sz="0" w:space="0" w:color="auto"/>
                <w:left w:val="none" w:sz="0" w:space="0" w:color="auto"/>
                <w:bottom w:val="none" w:sz="0" w:space="0" w:color="auto"/>
                <w:right w:val="none" w:sz="0" w:space="0" w:color="auto"/>
              </w:divBdr>
              <w:divsChild>
                <w:div w:id="1711807606">
                  <w:marLeft w:val="-225"/>
                  <w:marRight w:val="-225"/>
                  <w:marTop w:val="0"/>
                  <w:marBottom w:val="0"/>
                  <w:divBdr>
                    <w:top w:val="none" w:sz="0" w:space="0" w:color="auto"/>
                    <w:left w:val="none" w:sz="0" w:space="0" w:color="auto"/>
                    <w:bottom w:val="none" w:sz="0" w:space="0" w:color="auto"/>
                    <w:right w:val="none" w:sz="0" w:space="0" w:color="auto"/>
                  </w:divBdr>
                  <w:divsChild>
                    <w:div w:id="270284590">
                      <w:marLeft w:val="0"/>
                      <w:marRight w:val="0"/>
                      <w:marTop w:val="0"/>
                      <w:marBottom w:val="0"/>
                      <w:divBdr>
                        <w:top w:val="none" w:sz="0" w:space="0" w:color="auto"/>
                        <w:left w:val="none" w:sz="0" w:space="0" w:color="auto"/>
                        <w:bottom w:val="none" w:sz="0" w:space="0" w:color="auto"/>
                        <w:right w:val="none" w:sz="0" w:space="0" w:color="auto"/>
                      </w:divBdr>
                      <w:divsChild>
                        <w:div w:id="1687245553">
                          <w:marLeft w:val="0"/>
                          <w:marRight w:val="0"/>
                          <w:marTop w:val="0"/>
                          <w:marBottom w:val="0"/>
                          <w:divBdr>
                            <w:top w:val="none" w:sz="0" w:space="0" w:color="auto"/>
                            <w:left w:val="none" w:sz="0" w:space="0" w:color="auto"/>
                            <w:bottom w:val="none" w:sz="0" w:space="0" w:color="auto"/>
                            <w:right w:val="none" w:sz="0" w:space="0" w:color="auto"/>
                          </w:divBdr>
                        </w:div>
                        <w:div w:id="231701269">
                          <w:marLeft w:val="0"/>
                          <w:marRight w:val="0"/>
                          <w:marTop w:val="0"/>
                          <w:marBottom w:val="0"/>
                          <w:divBdr>
                            <w:top w:val="none" w:sz="0" w:space="0" w:color="auto"/>
                            <w:left w:val="none" w:sz="0" w:space="0" w:color="auto"/>
                            <w:bottom w:val="none" w:sz="0" w:space="0" w:color="auto"/>
                            <w:right w:val="none" w:sz="0" w:space="0" w:color="auto"/>
                          </w:divBdr>
                        </w:div>
                        <w:div w:id="102768271">
                          <w:marLeft w:val="0"/>
                          <w:marRight w:val="0"/>
                          <w:marTop w:val="0"/>
                          <w:marBottom w:val="0"/>
                          <w:divBdr>
                            <w:top w:val="none" w:sz="0" w:space="0" w:color="auto"/>
                            <w:left w:val="none" w:sz="0" w:space="0" w:color="auto"/>
                            <w:bottom w:val="none" w:sz="0" w:space="0" w:color="auto"/>
                            <w:right w:val="none" w:sz="0" w:space="0" w:color="auto"/>
                          </w:divBdr>
                        </w:div>
                        <w:div w:id="1685088862">
                          <w:marLeft w:val="0"/>
                          <w:marRight w:val="0"/>
                          <w:marTop w:val="0"/>
                          <w:marBottom w:val="0"/>
                          <w:divBdr>
                            <w:top w:val="none" w:sz="0" w:space="0" w:color="auto"/>
                            <w:left w:val="none" w:sz="0" w:space="0" w:color="auto"/>
                            <w:bottom w:val="none" w:sz="0" w:space="0" w:color="auto"/>
                            <w:right w:val="none" w:sz="0" w:space="0" w:color="auto"/>
                          </w:divBdr>
                        </w:div>
                        <w:div w:id="892036753">
                          <w:marLeft w:val="0"/>
                          <w:marRight w:val="0"/>
                          <w:marTop w:val="0"/>
                          <w:marBottom w:val="0"/>
                          <w:divBdr>
                            <w:top w:val="none" w:sz="0" w:space="0" w:color="auto"/>
                            <w:left w:val="none" w:sz="0" w:space="0" w:color="auto"/>
                            <w:bottom w:val="none" w:sz="0" w:space="0" w:color="auto"/>
                            <w:right w:val="none" w:sz="0" w:space="0" w:color="auto"/>
                          </w:divBdr>
                        </w:div>
                        <w:div w:id="1651327097">
                          <w:marLeft w:val="0"/>
                          <w:marRight w:val="0"/>
                          <w:marTop w:val="0"/>
                          <w:marBottom w:val="0"/>
                          <w:divBdr>
                            <w:top w:val="none" w:sz="0" w:space="0" w:color="auto"/>
                            <w:left w:val="none" w:sz="0" w:space="0" w:color="auto"/>
                            <w:bottom w:val="none" w:sz="0" w:space="0" w:color="auto"/>
                            <w:right w:val="none" w:sz="0" w:space="0" w:color="auto"/>
                          </w:divBdr>
                        </w:div>
                        <w:div w:id="2144033195">
                          <w:marLeft w:val="0"/>
                          <w:marRight w:val="0"/>
                          <w:marTop w:val="0"/>
                          <w:marBottom w:val="0"/>
                          <w:divBdr>
                            <w:top w:val="none" w:sz="0" w:space="0" w:color="auto"/>
                            <w:left w:val="none" w:sz="0" w:space="0" w:color="auto"/>
                            <w:bottom w:val="none" w:sz="0" w:space="0" w:color="auto"/>
                            <w:right w:val="none" w:sz="0" w:space="0" w:color="auto"/>
                          </w:divBdr>
                        </w:div>
                        <w:div w:id="721372888">
                          <w:marLeft w:val="0"/>
                          <w:marRight w:val="0"/>
                          <w:marTop w:val="0"/>
                          <w:marBottom w:val="0"/>
                          <w:divBdr>
                            <w:top w:val="none" w:sz="0" w:space="0" w:color="auto"/>
                            <w:left w:val="none" w:sz="0" w:space="0" w:color="auto"/>
                            <w:bottom w:val="none" w:sz="0" w:space="0" w:color="auto"/>
                            <w:right w:val="none" w:sz="0" w:space="0" w:color="auto"/>
                          </w:divBdr>
                        </w:div>
                        <w:div w:id="1995063338">
                          <w:marLeft w:val="0"/>
                          <w:marRight w:val="0"/>
                          <w:marTop w:val="0"/>
                          <w:marBottom w:val="0"/>
                          <w:divBdr>
                            <w:top w:val="none" w:sz="0" w:space="0" w:color="auto"/>
                            <w:left w:val="none" w:sz="0" w:space="0" w:color="auto"/>
                            <w:bottom w:val="none" w:sz="0" w:space="0" w:color="auto"/>
                            <w:right w:val="none" w:sz="0" w:space="0" w:color="auto"/>
                          </w:divBdr>
                        </w:div>
                        <w:div w:id="8235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00021165">
      <w:bodyDiv w:val="1"/>
      <w:marLeft w:val="0"/>
      <w:marRight w:val="0"/>
      <w:marTop w:val="0"/>
      <w:marBottom w:val="0"/>
      <w:divBdr>
        <w:top w:val="none" w:sz="0" w:space="0" w:color="auto"/>
        <w:left w:val="none" w:sz="0" w:space="0" w:color="auto"/>
        <w:bottom w:val="none" w:sz="0" w:space="0" w:color="auto"/>
        <w:right w:val="none" w:sz="0" w:space="0" w:color="auto"/>
      </w:divBdr>
      <w:divsChild>
        <w:div w:id="1821966862">
          <w:marLeft w:val="0"/>
          <w:marRight w:val="0"/>
          <w:marTop w:val="0"/>
          <w:marBottom w:val="0"/>
          <w:divBdr>
            <w:top w:val="none" w:sz="0" w:space="0" w:color="auto"/>
            <w:left w:val="none" w:sz="0" w:space="0" w:color="auto"/>
            <w:bottom w:val="none" w:sz="0" w:space="0" w:color="auto"/>
            <w:right w:val="none" w:sz="0" w:space="0" w:color="auto"/>
          </w:divBdr>
        </w:div>
        <w:div w:id="1699812426">
          <w:marLeft w:val="0"/>
          <w:marRight w:val="0"/>
          <w:marTop w:val="0"/>
          <w:marBottom w:val="0"/>
          <w:divBdr>
            <w:top w:val="none" w:sz="0" w:space="0" w:color="auto"/>
            <w:left w:val="none" w:sz="0" w:space="0" w:color="auto"/>
            <w:bottom w:val="none" w:sz="0" w:space="0" w:color="auto"/>
            <w:right w:val="none" w:sz="0" w:space="0" w:color="auto"/>
          </w:divBdr>
        </w:div>
        <w:div w:id="1498569184">
          <w:marLeft w:val="0"/>
          <w:marRight w:val="0"/>
          <w:marTop w:val="0"/>
          <w:marBottom w:val="0"/>
          <w:divBdr>
            <w:top w:val="none" w:sz="0" w:space="0" w:color="auto"/>
            <w:left w:val="none" w:sz="0" w:space="0" w:color="auto"/>
            <w:bottom w:val="none" w:sz="0" w:space="0" w:color="auto"/>
            <w:right w:val="none" w:sz="0" w:space="0" w:color="auto"/>
          </w:divBdr>
        </w:div>
        <w:div w:id="321392892">
          <w:marLeft w:val="0"/>
          <w:marRight w:val="0"/>
          <w:marTop w:val="0"/>
          <w:marBottom w:val="0"/>
          <w:divBdr>
            <w:top w:val="none" w:sz="0" w:space="0" w:color="auto"/>
            <w:left w:val="none" w:sz="0" w:space="0" w:color="auto"/>
            <w:bottom w:val="none" w:sz="0" w:space="0" w:color="auto"/>
            <w:right w:val="none" w:sz="0" w:space="0" w:color="auto"/>
          </w:divBdr>
        </w:div>
        <w:div w:id="593323237">
          <w:marLeft w:val="0"/>
          <w:marRight w:val="0"/>
          <w:marTop w:val="0"/>
          <w:marBottom w:val="0"/>
          <w:divBdr>
            <w:top w:val="none" w:sz="0" w:space="0" w:color="auto"/>
            <w:left w:val="none" w:sz="0" w:space="0" w:color="auto"/>
            <w:bottom w:val="none" w:sz="0" w:space="0" w:color="auto"/>
            <w:right w:val="none" w:sz="0" w:space="0" w:color="auto"/>
          </w:divBdr>
        </w:div>
        <w:div w:id="996109783">
          <w:marLeft w:val="0"/>
          <w:marRight w:val="0"/>
          <w:marTop w:val="0"/>
          <w:marBottom w:val="0"/>
          <w:divBdr>
            <w:top w:val="none" w:sz="0" w:space="0" w:color="auto"/>
            <w:left w:val="none" w:sz="0" w:space="0" w:color="auto"/>
            <w:bottom w:val="none" w:sz="0" w:space="0" w:color="auto"/>
            <w:right w:val="none" w:sz="0" w:space="0" w:color="auto"/>
          </w:divBdr>
        </w:div>
        <w:div w:id="173493078">
          <w:marLeft w:val="0"/>
          <w:marRight w:val="0"/>
          <w:marTop w:val="0"/>
          <w:marBottom w:val="0"/>
          <w:divBdr>
            <w:top w:val="none" w:sz="0" w:space="0" w:color="auto"/>
            <w:left w:val="none" w:sz="0" w:space="0" w:color="auto"/>
            <w:bottom w:val="none" w:sz="0" w:space="0" w:color="auto"/>
            <w:right w:val="none" w:sz="0" w:space="0" w:color="auto"/>
          </w:divBdr>
        </w:div>
        <w:div w:id="1035697612">
          <w:marLeft w:val="0"/>
          <w:marRight w:val="0"/>
          <w:marTop w:val="0"/>
          <w:marBottom w:val="0"/>
          <w:divBdr>
            <w:top w:val="none" w:sz="0" w:space="0" w:color="auto"/>
            <w:left w:val="none" w:sz="0" w:space="0" w:color="auto"/>
            <w:bottom w:val="none" w:sz="0" w:space="0" w:color="auto"/>
            <w:right w:val="none" w:sz="0" w:space="0" w:color="auto"/>
          </w:divBdr>
        </w:div>
        <w:div w:id="433063342">
          <w:marLeft w:val="0"/>
          <w:marRight w:val="0"/>
          <w:marTop w:val="0"/>
          <w:marBottom w:val="0"/>
          <w:divBdr>
            <w:top w:val="none" w:sz="0" w:space="0" w:color="auto"/>
            <w:left w:val="none" w:sz="0" w:space="0" w:color="auto"/>
            <w:bottom w:val="none" w:sz="0" w:space="0" w:color="auto"/>
            <w:right w:val="none" w:sz="0" w:space="0" w:color="auto"/>
          </w:divBdr>
        </w:div>
        <w:div w:id="199965336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1292">
      <w:bodyDiv w:val="1"/>
      <w:marLeft w:val="0"/>
      <w:marRight w:val="0"/>
      <w:marTop w:val="0"/>
      <w:marBottom w:val="0"/>
      <w:divBdr>
        <w:top w:val="none" w:sz="0" w:space="0" w:color="auto"/>
        <w:left w:val="none" w:sz="0" w:space="0" w:color="auto"/>
        <w:bottom w:val="none" w:sz="0" w:space="0" w:color="auto"/>
        <w:right w:val="none" w:sz="0" w:space="0" w:color="auto"/>
      </w:divBdr>
      <w:divsChild>
        <w:div w:id="1202864023">
          <w:marLeft w:val="0"/>
          <w:marRight w:val="0"/>
          <w:marTop w:val="0"/>
          <w:marBottom w:val="0"/>
          <w:divBdr>
            <w:top w:val="none" w:sz="0" w:space="0" w:color="auto"/>
            <w:left w:val="none" w:sz="0" w:space="0" w:color="auto"/>
            <w:bottom w:val="none" w:sz="0" w:space="0" w:color="auto"/>
            <w:right w:val="none" w:sz="0" w:space="0" w:color="auto"/>
          </w:divBdr>
        </w:div>
        <w:div w:id="431052663">
          <w:marLeft w:val="0"/>
          <w:marRight w:val="0"/>
          <w:marTop w:val="0"/>
          <w:marBottom w:val="0"/>
          <w:divBdr>
            <w:top w:val="none" w:sz="0" w:space="0" w:color="auto"/>
            <w:left w:val="none" w:sz="0" w:space="0" w:color="auto"/>
            <w:bottom w:val="none" w:sz="0" w:space="0" w:color="auto"/>
            <w:right w:val="none" w:sz="0" w:space="0" w:color="auto"/>
          </w:divBdr>
        </w:div>
        <w:div w:id="319121489">
          <w:marLeft w:val="0"/>
          <w:marRight w:val="0"/>
          <w:marTop w:val="0"/>
          <w:marBottom w:val="0"/>
          <w:divBdr>
            <w:top w:val="none" w:sz="0" w:space="0" w:color="auto"/>
            <w:left w:val="none" w:sz="0" w:space="0" w:color="auto"/>
            <w:bottom w:val="none" w:sz="0" w:space="0" w:color="auto"/>
            <w:right w:val="none" w:sz="0" w:space="0" w:color="auto"/>
          </w:divBdr>
        </w:div>
        <w:div w:id="308947024">
          <w:marLeft w:val="0"/>
          <w:marRight w:val="0"/>
          <w:marTop w:val="0"/>
          <w:marBottom w:val="0"/>
          <w:divBdr>
            <w:top w:val="none" w:sz="0" w:space="0" w:color="auto"/>
            <w:left w:val="none" w:sz="0" w:space="0" w:color="auto"/>
            <w:bottom w:val="none" w:sz="0" w:space="0" w:color="auto"/>
            <w:right w:val="none" w:sz="0" w:space="0" w:color="auto"/>
          </w:divBdr>
        </w:div>
        <w:div w:id="456725973">
          <w:marLeft w:val="0"/>
          <w:marRight w:val="0"/>
          <w:marTop w:val="0"/>
          <w:marBottom w:val="0"/>
          <w:divBdr>
            <w:top w:val="none" w:sz="0" w:space="0" w:color="auto"/>
            <w:left w:val="none" w:sz="0" w:space="0" w:color="auto"/>
            <w:bottom w:val="none" w:sz="0" w:space="0" w:color="auto"/>
            <w:right w:val="none" w:sz="0" w:space="0" w:color="auto"/>
          </w:divBdr>
        </w:div>
        <w:div w:id="144125292">
          <w:marLeft w:val="0"/>
          <w:marRight w:val="0"/>
          <w:marTop w:val="0"/>
          <w:marBottom w:val="0"/>
          <w:divBdr>
            <w:top w:val="none" w:sz="0" w:space="0" w:color="auto"/>
            <w:left w:val="none" w:sz="0" w:space="0" w:color="auto"/>
            <w:bottom w:val="none" w:sz="0" w:space="0" w:color="auto"/>
            <w:right w:val="none" w:sz="0" w:space="0" w:color="auto"/>
          </w:divBdr>
        </w:div>
        <w:div w:id="458645094">
          <w:marLeft w:val="0"/>
          <w:marRight w:val="0"/>
          <w:marTop w:val="0"/>
          <w:marBottom w:val="0"/>
          <w:divBdr>
            <w:top w:val="none" w:sz="0" w:space="0" w:color="auto"/>
            <w:left w:val="none" w:sz="0" w:space="0" w:color="auto"/>
            <w:bottom w:val="none" w:sz="0" w:space="0" w:color="auto"/>
            <w:right w:val="none" w:sz="0" w:space="0" w:color="auto"/>
          </w:divBdr>
        </w:div>
        <w:div w:id="85078036">
          <w:marLeft w:val="0"/>
          <w:marRight w:val="0"/>
          <w:marTop w:val="0"/>
          <w:marBottom w:val="0"/>
          <w:divBdr>
            <w:top w:val="none" w:sz="0" w:space="0" w:color="auto"/>
            <w:left w:val="none" w:sz="0" w:space="0" w:color="auto"/>
            <w:bottom w:val="none" w:sz="0" w:space="0" w:color="auto"/>
            <w:right w:val="none" w:sz="0" w:space="0" w:color="auto"/>
          </w:divBdr>
        </w:div>
        <w:div w:id="178859971">
          <w:marLeft w:val="0"/>
          <w:marRight w:val="0"/>
          <w:marTop w:val="0"/>
          <w:marBottom w:val="0"/>
          <w:divBdr>
            <w:top w:val="none" w:sz="0" w:space="0" w:color="auto"/>
            <w:left w:val="none" w:sz="0" w:space="0" w:color="auto"/>
            <w:bottom w:val="none" w:sz="0" w:space="0" w:color="auto"/>
            <w:right w:val="none" w:sz="0" w:space="0" w:color="auto"/>
          </w:divBdr>
        </w:div>
        <w:div w:id="1366641398">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3123645">
      <w:bodyDiv w:val="1"/>
      <w:marLeft w:val="0"/>
      <w:marRight w:val="0"/>
      <w:marTop w:val="0"/>
      <w:marBottom w:val="0"/>
      <w:divBdr>
        <w:top w:val="none" w:sz="0" w:space="0" w:color="auto"/>
        <w:left w:val="none" w:sz="0" w:space="0" w:color="auto"/>
        <w:bottom w:val="none" w:sz="0" w:space="0" w:color="auto"/>
        <w:right w:val="none" w:sz="0" w:space="0" w:color="auto"/>
      </w:divBdr>
      <w:divsChild>
        <w:div w:id="94323493">
          <w:marLeft w:val="0"/>
          <w:marRight w:val="0"/>
          <w:marTop w:val="0"/>
          <w:marBottom w:val="0"/>
          <w:divBdr>
            <w:top w:val="none" w:sz="0" w:space="0" w:color="auto"/>
            <w:left w:val="none" w:sz="0" w:space="0" w:color="auto"/>
            <w:bottom w:val="none" w:sz="0" w:space="0" w:color="auto"/>
            <w:right w:val="none" w:sz="0" w:space="0" w:color="auto"/>
          </w:divBdr>
        </w:div>
        <w:div w:id="63528140">
          <w:marLeft w:val="0"/>
          <w:marRight w:val="0"/>
          <w:marTop w:val="0"/>
          <w:marBottom w:val="0"/>
          <w:divBdr>
            <w:top w:val="none" w:sz="0" w:space="0" w:color="auto"/>
            <w:left w:val="none" w:sz="0" w:space="0" w:color="auto"/>
            <w:bottom w:val="none" w:sz="0" w:space="0" w:color="auto"/>
            <w:right w:val="none" w:sz="0" w:space="0" w:color="auto"/>
          </w:divBdr>
        </w:div>
        <w:div w:id="667826351">
          <w:marLeft w:val="0"/>
          <w:marRight w:val="0"/>
          <w:marTop w:val="0"/>
          <w:marBottom w:val="0"/>
          <w:divBdr>
            <w:top w:val="none" w:sz="0" w:space="0" w:color="auto"/>
            <w:left w:val="none" w:sz="0" w:space="0" w:color="auto"/>
            <w:bottom w:val="none" w:sz="0" w:space="0" w:color="auto"/>
            <w:right w:val="none" w:sz="0" w:space="0" w:color="auto"/>
          </w:divBdr>
        </w:div>
        <w:div w:id="485320436">
          <w:marLeft w:val="0"/>
          <w:marRight w:val="0"/>
          <w:marTop w:val="0"/>
          <w:marBottom w:val="0"/>
          <w:divBdr>
            <w:top w:val="none" w:sz="0" w:space="0" w:color="auto"/>
            <w:left w:val="none" w:sz="0" w:space="0" w:color="auto"/>
            <w:bottom w:val="none" w:sz="0" w:space="0" w:color="auto"/>
            <w:right w:val="none" w:sz="0" w:space="0" w:color="auto"/>
          </w:divBdr>
        </w:div>
        <w:div w:id="1297377212">
          <w:marLeft w:val="0"/>
          <w:marRight w:val="0"/>
          <w:marTop w:val="0"/>
          <w:marBottom w:val="0"/>
          <w:divBdr>
            <w:top w:val="none" w:sz="0" w:space="0" w:color="auto"/>
            <w:left w:val="none" w:sz="0" w:space="0" w:color="auto"/>
            <w:bottom w:val="none" w:sz="0" w:space="0" w:color="auto"/>
            <w:right w:val="none" w:sz="0" w:space="0" w:color="auto"/>
          </w:divBdr>
        </w:div>
        <w:div w:id="1106847530">
          <w:marLeft w:val="0"/>
          <w:marRight w:val="0"/>
          <w:marTop w:val="0"/>
          <w:marBottom w:val="0"/>
          <w:divBdr>
            <w:top w:val="none" w:sz="0" w:space="0" w:color="auto"/>
            <w:left w:val="none" w:sz="0" w:space="0" w:color="auto"/>
            <w:bottom w:val="none" w:sz="0" w:space="0" w:color="auto"/>
            <w:right w:val="none" w:sz="0" w:space="0" w:color="auto"/>
          </w:divBdr>
        </w:div>
        <w:div w:id="372313817">
          <w:marLeft w:val="0"/>
          <w:marRight w:val="0"/>
          <w:marTop w:val="0"/>
          <w:marBottom w:val="0"/>
          <w:divBdr>
            <w:top w:val="none" w:sz="0" w:space="0" w:color="auto"/>
            <w:left w:val="none" w:sz="0" w:space="0" w:color="auto"/>
            <w:bottom w:val="none" w:sz="0" w:space="0" w:color="auto"/>
            <w:right w:val="none" w:sz="0" w:space="0" w:color="auto"/>
          </w:divBdr>
        </w:div>
        <w:div w:id="514149837">
          <w:marLeft w:val="0"/>
          <w:marRight w:val="0"/>
          <w:marTop w:val="0"/>
          <w:marBottom w:val="0"/>
          <w:divBdr>
            <w:top w:val="none" w:sz="0" w:space="0" w:color="auto"/>
            <w:left w:val="none" w:sz="0" w:space="0" w:color="auto"/>
            <w:bottom w:val="none" w:sz="0" w:space="0" w:color="auto"/>
            <w:right w:val="none" w:sz="0" w:space="0" w:color="auto"/>
          </w:divBdr>
        </w:div>
        <w:div w:id="1340277800">
          <w:marLeft w:val="0"/>
          <w:marRight w:val="0"/>
          <w:marTop w:val="0"/>
          <w:marBottom w:val="0"/>
          <w:divBdr>
            <w:top w:val="none" w:sz="0" w:space="0" w:color="auto"/>
            <w:left w:val="none" w:sz="0" w:space="0" w:color="auto"/>
            <w:bottom w:val="none" w:sz="0" w:space="0" w:color="auto"/>
            <w:right w:val="none" w:sz="0" w:space="0" w:color="auto"/>
          </w:divBdr>
        </w:div>
        <w:div w:id="2003662069">
          <w:marLeft w:val="0"/>
          <w:marRight w:val="0"/>
          <w:marTop w:val="0"/>
          <w:marBottom w:val="0"/>
          <w:divBdr>
            <w:top w:val="none" w:sz="0" w:space="0" w:color="auto"/>
            <w:left w:val="none" w:sz="0" w:space="0" w:color="auto"/>
            <w:bottom w:val="none" w:sz="0" w:space="0" w:color="auto"/>
            <w:right w:val="none" w:sz="0" w:space="0" w:color="auto"/>
          </w:divBdr>
        </w:div>
      </w:divsChild>
    </w:div>
    <w:div w:id="2032367782">
      <w:bodyDiv w:val="1"/>
      <w:marLeft w:val="0"/>
      <w:marRight w:val="0"/>
      <w:marTop w:val="0"/>
      <w:marBottom w:val="0"/>
      <w:divBdr>
        <w:top w:val="none" w:sz="0" w:space="0" w:color="auto"/>
        <w:left w:val="none" w:sz="0" w:space="0" w:color="auto"/>
        <w:bottom w:val="none" w:sz="0" w:space="0" w:color="auto"/>
        <w:right w:val="none" w:sz="0" w:space="0" w:color="auto"/>
      </w:divBdr>
      <w:divsChild>
        <w:div w:id="537472697">
          <w:marLeft w:val="0"/>
          <w:marRight w:val="0"/>
          <w:marTop w:val="0"/>
          <w:marBottom w:val="0"/>
          <w:divBdr>
            <w:top w:val="none" w:sz="0" w:space="0" w:color="auto"/>
            <w:left w:val="none" w:sz="0" w:space="0" w:color="auto"/>
            <w:bottom w:val="none" w:sz="0" w:space="0" w:color="auto"/>
            <w:right w:val="none" w:sz="0" w:space="0" w:color="auto"/>
          </w:divBdr>
        </w:div>
        <w:div w:id="1930849651">
          <w:marLeft w:val="0"/>
          <w:marRight w:val="0"/>
          <w:marTop w:val="0"/>
          <w:marBottom w:val="0"/>
          <w:divBdr>
            <w:top w:val="none" w:sz="0" w:space="0" w:color="auto"/>
            <w:left w:val="none" w:sz="0" w:space="0" w:color="auto"/>
            <w:bottom w:val="none" w:sz="0" w:space="0" w:color="auto"/>
            <w:right w:val="none" w:sz="0" w:space="0" w:color="auto"/>
          </w:divBdr>
        </w:div>
        <w:div w:id="1869291076">
          <w:marLeft w:val="0"/>
          <w:marRight w:val="0"/>
          <w:marTop w:val="0"/>
          <w:marBottom w:val="0"/>
          <w:divBdr>
            <w:top w:val="none" w:sz="0" w:space="0" w:color="auto"/>
            <w:left w:val="none" w:sz="0" w:space="0" w:color="auto"/>
            <w:bottom w:val="none" w:sz="0" w:space="0" w:color="auto"/>
            <w:right w:val="none" w:sz="0" w:space="0" w:color="auto"/>
          </w:divBdr>
        </w:div>
        <w:div w:id="398788457">
          <w:marLeft w:val="0"/>
          <w:marRight w:val="0"/>
          <w:marTop w:val="0"/>
          <w:marBottom w:val="0"/>
          <w:divBdr>
            <w:top w:val="none" w:sz="0" w:space="0" w:color="auto"/>
            <w:left w:val="none" w:sz="0" w:space="0" w:color="auto"/>
            <w:bottom w:val="none" w:sz="0" w:space="0" w:color="auto"/>
            <w:right w:val="none" w:sz="0" w:space="0" w:color="auto"/>
          </w:divBdr>
        </w:div>
        <w:div w:id="1424184740">
          <w:marLeft w:val="0"/>
          <w:marRight w:val="0"/>
          <w:marTop w:val="0"/>
          <w:marBottom w:val="0"/>
          <w:divBdr>
            <w:top w:val="none" w:sz="0" w:space="0" w:color="auto"/>
            <w:left w:val="none" w:sz="0" w:space="0" w:color="auto"/>
            <w:bottom w:val="none" w:sz="0" w:space="0" w:color="auto"/>
            <w:right w:val="none" w:sz="0" w:space="0" w:color="auto"/>
          </w:divBdr>
        </w:div>
        <w:div w:id="148790674">
          <w:marLeft w:val="0"/>
          <w:marRight w:val="0"/>
          <w:marTop w:val="0"/>
          <w:marBottom w:val="0"/>
          <w:divBdr>
            <w:top w:val="none" w:sz="0" w:space="0" w:color="auto"/>
            <w:left w:val="none" w:sz="0" w:space="0" w:color="auto"/>
            <w:bottom w:val="none" w:sz="0" w:space="0" w:color="auto"/>
            <w:right w:val="none" w:sz="0" w:space="0" w:color="auto"/>
          </w:divBdr>
        </w:div>
        <w:div w:id="1208491165">
          <w:marLeft w:val="0"/>
          <w:marRight w:val="0"/>
          <w:marTop w:val="0"/>
          <w:marBottom w:val="0"/>
          <w:divBdr>
            <w:top w:val="none" w:sz="0" w:space="0" w:color="auto"/>
            <w:left w:val="none" w:sz="0" w:space="0" w:color="auto"/>
            <w:bottom w:val="none" w:sz="0" w:space="0" w:color="auto"/>
            <w:right w:val="none" w:sz="0" w:space="0" w:color="auto"/>
          </w:divBdr>
        </w:div>
        <w:div w:id="1116483297">
          <w:marLeft w:val="0"/>
          <w:marRight w:val="0"/>
          <w:marTop w:val="0"/>
          <w:marBottom w:val="0"/>
          <w:divBdr>
            <w:top w:val="none" w:sz="0" w:space="0" w:color="auto"/>
            <w:left w:val="none" w:sz="0" w:space="0" w:color="auto"/>
            <w:bottom w:val="none" w:sz="0" w:space="0" w:color="auto"/>
            <w:right w:val="none" w:sz="0" w:space="0" w:color="auto"/>
          </w:divBdr>
        </w:div>
        <w:div w:id="185873392">
          <w:marLeft w:val="0"/>
          <w:marRight w:val="0"/>
          <w:marTop w:val="0"/>
          <w:marBottom w:val="0"/>
          <w:divBdr>
            <w:top w:val="none" w:sz="0" w:space="0" w:color="auto"/>
            <w:left w:val="none" w:sz="0" w:space="0" w:color="auto"/>
            <w:bottom w:val="none" w:sz="0" w:space="0" w:color="auto"/>
            <w:right w:val="none" w:sz="0" w:space="0" w:color="auto"/>
          </w:divBdr>
        </w:div>
        <w:div w:id="41177881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70</Pages>
  <Words>13390</Words>
  <Characters>84360</Characters>
  <Application>Microsoft Office Word</Application>
  <DocSecurity>0</DocSecurity>
  <Lines>703</Lines>
  <Paragraphs>195</Paragraphs>
  <ScaleCrop>false</ScaleCrop>
  <HeadingPairs>
    <vt:vector size="4" baseType="variant">
      <vt:variant>
        <vt:lpstr>Titel</vt:lpstr>
      </vt:variant>
      <vt:variant>
        <vt:i4>1</vt:i4>
      </vt:variant>
      <vt:variant>
        <vt:lpstr>Überschriften</vt:lpstr>
      </vt:variant>
      <vt:variant>
        <vt:i4>75</vt:i4>
      </vt:variant>
    </vt:vector>
  </HeadingPairs>
  <TitlesOfParts>
    <vt:vector size="76" baseType="lpstr">
      <vt:lpstr>Lieder</vt:lpstr>
      <vt:lpstr>Nikolaus Selneccer - Lieder</vt:lpstr>
      <vt:lpstr>Vorwort</vt:lpstr>
      <vt:lpstr>Ach bleib bei uns, Herr Jesu Christ</vt:lpstr>
      <vt:lpstr>Ach Gott im höchsten Throne</vt:lpstr>
      <vt:lpstr>Ach Gott, wie bin ich so unwert</vt:lpstr>
      <vt:lpstr>Ach Herr, gieb uns ein rechten Sinn</vt:lpstr>
      <vt:lpstr>Also sterb ich, o Mensch für dich,</vt:lpstr>
      <vt:lpstr>Aus der Tiefe rufe ich Herr zu Dir</vt:lpstr>
      <vt:lpstr>Aus tiefer Noth ich ruf zu dir,</vt:lpstr>
      <vt:lpstr>Bei Gott ist Hilf in aller Not</vt:lpstr>
      <vt:lpstr>Christ ist erstanden</vt:lpstr>
      <vt:lpstr>Danket dem Herren unserm Gott</vt:lpstr>
      <vt:lpstr>Das alte Jahr ist nun dahin,</vt:lpstr>
      <vt:lpstr>Dein Werk, Erlöser, ist vollendet</vt:lpstr>
      <vt:lpstr>Der du zu Gott erhöhet bist</vt:lpstr>
      <vt:lpstr>Der König über alle König groß</vt:lpstr>
      <vt:lpstr>Der Maie, der Maie</vt:lpstr>
      <vt:lpstr>Die werthen Diener Christi beid</vt:lpstr>
      <vt:lpstr>Dies Jahr haben wir auch erlebt</vt:lpstr>
      <vt:lpstr>Dir sei Dank, o Herr Christe,</vt:lpstr>
      <vt:lpstr>Ein Betlied zu Christo.</vt:lpstr>
      <vt:lpstr>Ein feste Burg ist unser Gott</vt:lpstr>
      <vt:lpstr>Ein Kind von einer Jungfrau zart</vt:lpstr>
      <vt:lpstr>Ein Lied um ein seliges Valetstündlein aus diesem Jammerthal.</vt:lpstr>
      <vt:lpstr>Ein Täublein klein hat keine Krall</vt:lpstr>
      <vt:lpstr>Eine andere Lebensregel.</vt:lpstr>
      <vt:lpstr>Erhalt uns Herr, bei deiner Ehr</vt:lpstr>
      <vt:lpstr>Gebetlein, daß Christus wolle unser oberster Regent sein und bleiben.</vt:lpstr>
      <vt:lpstr>Gelobet sei Israels Gott,</vt:lpstr>
      <vt:lpstr>Gott weiß warum</vt:lpstr>
      <vt:lpstr>Herr Gott, mein Hort, mein Heil, mein Trost</vt:lpstr>
      <vt:lpstr>Herr Gott! Nun sey gepreiset,</vt:lpstr>
      <vt:lpstr>Heut ist des Herren Ruhetag</vt:lpstr>
      <vt:lpstr>Hilf treuer Gott im höchsten Thron,</vt:lpstr>
      <vt:lpstr>Hilf, Helfer, hilf in Angst und Not</vt:lpstr>
      <vt:lpstr>Hilf, Herr Jesu, sieh sich doch drein</vt:lpstr>
      <vt:lpstr>Hilf, Herr mein Gott, in dieser Noth;</vt:lpstr>
      <vt:lpstr>Hymnus.</vt:lpstr>
      <vt:lpstr>Hymnus zum Preise Christi.</vt:lpstr>
      <vt:lpstr>Ich acht der Freud auf Erden klein</vt:lpstr>
      <vt:lpstr>Ich bitte dich zu dieser Stund,</vt:lpstr>
      <vt:lpstr>In Christi Namen komm zu Gott</vt:lpstr>
      <vt:lpstr>Kommt nun herzu ihr Christen all</vt:lpstr>
      <vt:lpstr>Laß mich dein sein und bleiben</vt:lpstr>
      <vt:lpstr>Lebensregel.</vt:lpstr>
      <vt:lpstr>Lied vor Tische.</vt:lpstr>
      <vt:lpstr>Lobet den Herren, denn er ist allmächtig</vt:lpstr>
      <vt:lpstr>Magnificat</vt:lpstr>
      <vt:lpstr>Mein Seel lobt Gott zu aller Frist</vt:lpstr>
      <vt:lpstr>Morgensegen.</vt:lpstr>
      <vt:lpstr>Nun freut euch lieben Kinderlein,</vt:lpstr>
      <vt:lpstr>Nun lasst uns Gott den Herren</vt:lpstr>
      <vt:lpstr>O Gott, der du den Erdenkreis</vt:lpstr>
      <vt:lpstr>O Herre Gott, in meiner Not</vt:lpstr>
      <vt:lpstr>O wahrer Gott</vt:lpstr>
      <vt:lpstr>Ohn Gottes Vaters Gnad und Hut</vt:lpstr>
      <vt:lpstr>Psalm 67.</vt:lpstr>
      <vt:lpstr>Sei du Richter, o Herre Gott</vt:lpstr>
      <vt:lpstr>Um Erhaltung bei Gottes Wort.</vt:lpstr>
      <vt:lpstr>Vom Elend des menschlichen Lebens.</vt:lpstr>
      <vt:lpstr>Von der christlichen Kirche.</vt:lpstr>
      <vt:lpstr>Wenn ich mich zu Bette lege, so denke ich an dich.</vt:lpstr>
      <vt:lpstr>Wir danken dir für deinen Tod,</vt:lpstr>
      <vt:lpstr>Wir danken dir, Herr Jesus Christ</vt:lpstr>
      <vt:lpstr>Wir danken dir, Herr Jesu Christ,</vt:lpstr>
      <vt:lpstr>Wir danken dir, Herr Jesu Christ</vt:lpstr>
      <vt:lpstr>Wir freuen uns, Herr Jesu Christ</vt:lpstr>
      <vt:lpstr>Wo Gott der Herr nicht bei uns hält</vt:lpstr>
      <vt:lpstr>Schlußlied.</vt:lpstr>
      <vt:lpstr>Wir danken dir, o treuer Gott</vt:lpstr>
      <vt:lpstr>Selneccer, Nikolaus – Wohl dem, der nicht wandelt</vt:lpstr>
      <vt:lpstr>Selneccer, Nikolaus – Wunderbarlich ist Gottes G’richt</vt:lpstr>
      <vt:lpstr>Quellen:</vt:lpstr>
      <vt:lpstr>Spendenaufruf</vt:lpstr>
      <vt:lpstr>Jung St. Peter zu Straßburg</vt:lpstr>
    </vt:vector>
  </TitlesOfParts>
  <Company>Glaubensstimme.de</Company>
  <LinksUpToDate>false</LinksUpToDate>
  <CharactersWithSpaces>97555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Nikolaus Selneccer</dc:creator>
  <cp:keywords/>
  <dc:description/>
  <cp:lastModifiedBy>webmaster@glaubensstimme.de</cp:lastModifiedBy>
  <cp:revision>3</cp:revision>
  <dcterms:created xsi:type="dcterms:W3CDTF">2022-05-01T11:03:00Z</dcterms:created>
  <dcterms:modified xsi:type="dcterms:W3CDTF">2022-05-01T12:42:00Z</dcterms:modified>
  <dc:language>de</dc:language>
</cp:coreProperties>
</file>